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910" w:rsidRDefault="00472910">
      <w:pPr>
        <w:autoSpaceDE w:val="0"/>
        <w:autoSpaceDN w:val="0"/>
        <w:spacing w:after="78" w:line="220" w:lineRule="exact"/>
      </w:pPr>
    </w:p>
    <w:p w:rsidR="00472910" w:rsidRPr="00150BAE" w:rsidRDefault="000F5E43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150BAE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472910" w:rsidRPr="00150BAE" w:rsidRDefault="000F5E43">
      <w:pPr>
        <w:autoSpaceDE w:val="0"/>
        <w:autoSpaceDN w:val="0"/>
        <w:spacing w:before="670" w:after="0" w:line="230" w:lineRule="auto"/>
        <w:ind w:left="2286"/>
        <w:rPr>
          <w:lang w:val="ru-RU"/>
        </w:rPr>
      </w:pP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Республики Татарстан</w:t>
      </w:r>
    </w:p>
    <w:p w:rsidR="00472910" w:rsidRPr="00150BAE" w:rsidRDefault="000F5E43">
      <w:pPr>
        <w:autoSpaceDE w:val="0"/>
        <w:autoSpaceDN w:val="0"/>
        <w:spacing w:before="670" w:after="0" w:line="230" w:lineRule="auto"/>
        <w:ind w:left="666"/>
        <w:rPr>
          <w:lang w:val="ru-RU"/>
        </w:rPr>
      </w:pP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МКУ" "Отдел образования Апастовского муниципального района республики Татарстан"</w:t>
      </w:r>
    </w:p>
    <w:p w:rsidR="00472910" w:rsidRDefault="000F5E43">
      <w:pPr>
        <w:autoSpaceDE w:val="0"/>
        <w:autoSpaceDN w:val="0"/>
        <w:spacing w:before="670" w:after="1376" w:line="230" w:lineRule="auto"/>
        <w:ind w:right="3266"/>
        <w:jc w:val="right"/>
      </w:pPr>
      <w:r>
        <w:rPr>
          <w:rFonts w:ascii="Times New Roman" w:eastAsia="Times New Roman" w:hAnsi="Times New Roman"/>
          <w:color w:val="000000"/>
          <w:sz w:val="24"/>
        </w:rPr>
        <w:t>МБОУ "Табар-Черкийская СОШ"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502"/>
        <w:gridCol w:w="3540"/>
        <w:gridCol w:w="3300"/>
      </w:tblGrid>
      <w:tr w:rsidR="00472910">
        <w:trPr>
          <w:trHeight w:hRule="exact" w:val="346"/>
        </w:trPr>
        <w:tc>
          <w:tcPr>
            <w:tcW w:w="2502" w:type="dxa"/>
            <w:tcMar>
              <w:left w:w="0" w:type="dxa"/>
              <w:right w:w="0" w:type="dxa"/>
            </w:tcMar>
          </w:tcPr>
          <w:p w:rsidR="00472910" w:rsidRDefault="000F5E43">
            <w:pPr>
              <w:autoSpaceDE w:val="0"/>
              <w:autoSpaceDN w:val="0"/>
              <w:spacing w:before="60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472910" w:rsidRDefault="000F5E43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300" w:type="dxa"/>
            <w:tcMar>
              <w:left w:w="0" w:type="dxa"/>
              <w:right w:w="0" w:type="dxa"/>
            </w:tcMar>
          </w:tcPr>
          <w:p w:rsidR="00472910" w:rsidRDefault="000F5E43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</w:tbl>
    <w:p w:rsidR="00472910" w:rsidRDefault="00472910">
      <w:pPr>
        <w:autoSpaceDE w:val="0"/>
        <w:autoSpaceDN w:val="0"/>
        <w:spacing w:after="0" w:line="264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62"/>
        <w:gridCol w:w="3560"/>
        <w:gridCol w:w="3340"/>
      </w:tblGrid>
      <w:tr w:rsidR="00472910">
        <w:trPr>
          <w:trHeight w:hRule="exact" w:val="362"/>
        </w:trPr>
        <w:tc>
          <w:tcPr>
            <w:tcW w:w="2462" w:type="dxa"/>
            <w:vMerge w:val="restart"/>
            <w:tcMar>
              <w:left w:w="0" w:type="dxa"/>
              <w:right w:w="0" w:type="dxa"/>
            </w:tcMar>
          </w:tcPr>
          <w:p w:rsidR="00472910" w:rsidRDefault="000F5E43">
            <w:pPr>
              <w:autoSpaceDE w:val="0"/>
              <w:autoSpaceDN w:val="0"/>
              <w:spacing w:before="65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Молодцова Н.С.</w:t>
            </w:r>
          </w:p>
        </w:tc>
        <w:tc>
          <w:tcPr>
            <w:tcW w:w="3560" w:type="dxa"/>
            <w:tcMar>
              <w:left w:w="0" w:type="dxa"/>
              <w:right w:w="0" w:type="dxa"/>
            </w:tcMar>
          </w:tcPr>
          <w:p w:rsidR="00472910" w:rsidRDefault="000F5E43">
            <w:pPr>
              <w:autoSpaceDE w:val="0"/>
              <w:autoSpaceDN w:val="0"/>
              <w:spacing w:before="6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Хураськина И.Б. </w:t>
            </w:r>
          </w:p>
        </w:tc>
        <w:tc>
          <w:tcPr>
            <w:tcW w:w="3340" w:type="dxa"/>
            <w:tcMar>
              <w:left w:w="0" w:type="dxa"/>
              <w:right w:w="0" w:type="dxa"/>
            </w:tcMar>
          </w:tcPr>
          <w:p w:rsidR="00472910" w:rsidRDefault="000F5E43">
            <w:pPr>
              <w:autoSpaceDE w:val="0"/>
              <w:autoSpaceDN w:val="0"/>
              <w:spacing w:before="60" w:after="0" w:line="230" w:lineRule="auto"/>
              <w:ind w:right="910"/>
              <w:jc w:val="right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Щербакова Л.И.</w:t>
            </w:r>
          </w:p>
        </w:tc>
      </w:tr>
      <w:tr w:rsidR="00472910">
        <w:trPr>
          <w:trHeight w:hRule="exact" w:val="520"/>
        </w:trPr>
        <w:tc>
          <w:tcPr>
            <w:tcW w:w="3431" w:type="dxa"/>
            <w:vMerge/>
          </w:tcPr>
          <w:p w:rsidR="00472910" w:rsidRDefault="00472910"/>
        </w:tc>
        <w:tc>
          <w:tcPr>
            <w:tcW w:w="3560" w:type="dxa"/>
            <w:tcMar>
              <w:left w:w="0" w:type="dxa"/>
              <w:right w:w="0" w:type="dxa"/>
            </w:tcMar>
          </w:tcPr>
          <w:p w:rsidR="00472910" w:rsidRDefault="000F5E43">
            <w:pPr>
              <w:autoSpaceDE w:val="0"/>
              <w:autoSpaceDN w:val="0"/>
              <w:spacing w:before="106" w:after="0" w:line="230" w:lineRule="auto"/>
              <w:ind w:right="1414"/>
              <w:jc w:val="right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</w:t>
            </w:r>
          </w:p>
        </w:tc>
        <w:tc>
          <w:tcPr>
            <w:tcW w:w="3340" w:type="dxa"/>
            <w:tcMar>
              <w:left w:w="0" w:type="dxa"/>
              <w:right w:w="0" w:type="dxa"/>
            </w:tcMar>
          </w:tcPr>
          <w:p w:rsidR="00472910" w:rsidRPr="0061369D" w:rsidRDefault="000F5E43">
            <w:pPr>
              <w:autoSpaceDE w:val="0"/>
              <w:autoSpaceDN w:val="0"/>
              <w:spacing w:before="106" w:after="0" w:line="230" w:lineRule="auto"/>
              <w:ind w:right="1454"/>
              <w:jc w:val="right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 w:rsidR="0061369D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96</w:t>
            </w:r>
          </w:p>
        </w:tc>
      </w:tr>
      <w:tr w:rsidR="00472910" w:rsidRPr="0061369D">
        <w:trPr>
          <w:trHeight w:hRule="exact" w:val="484"/>
        </w:trPr>
        <w:tc>
          <w:tcPr>
            <w:tcW w:w="2462" w:type="dxa"/>
            <w:tcMar>
              <w:left w:w="0" w:type="dxa"/>
              <w:right w:w="0" w:type="dxa"/>
            </w:tcMar>
          </w:tcPr>
          <w:p w:rsidR="00472910" w:rsidRPr="0061369D" w:rsidRDefault="000F5E43">
            <w:pPr>
              <w:autoSpaceDE w:val="0"/>
              <w:autoSpaceDN w:val="0"/>
              <w:spacing w:before="198" w:after="0" w:line="230" w:lineRule="auto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 w:rsidR="0061369D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1</w:t>
            </w:r>
          </w:p>
        </w:tc>
        <w:tc>
          <w:tcPr>
            <w:tcW w:w="3560" w:type="dxa"/>
            <w:tcMar>
              <w:left w:w="0" w:type="dxa"/>
              <w:right w:w="0" w:type="dxa"/>
            </w:tcMar>
          </w:tcPr>
          <w:p w:rsidR="00472910" w:rsidRDefault="000F5E43">
            <w:pPr>
              <w:autoSpaceDE w:val="0"/>
              <w:autoSpaceDN w:val="0"/>
              <w:spacing w:after="0" w:line="230" w:lineRule="auto"/>
              <w:ind w:right="1768"/>
              <w:jc w:val="right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""    г.</w:t>
            </w:r>
          </w:p>
        </w:tc>
        <w:tc>
          <w:tcPr>
            <w:tcW w:w="3340" w:type="dxa"/>
            <w:tcMar>
              <w:left w:w="0" w:type="dxa"/>
              <w:right w:w="0" w:type="dxa"/>
            </w:tcMar>
          </w:tcPr>
          <w:p w:rsidR="00472910" w:rsidRPr="0061369D" w:rsidRDefault="0061369D">
            <w:pPr>
              <w:autoSpaceDE w:val="0"/>
              <w:autoSpaceDN w:val="0"/>
              <w:spacing w:after="0" w:line="230" w:lineRule="auto"/>
              <w:ind w:right="1686"/>
              <w:jc w:val="right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   </w:t>
            </w:r>
            <w:r w:rsidR="000F5E43" w:rsidRPr="0061369D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от "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26.08.22</w:t>
            </w:r>
            <w:r w:rsidR="000F5E43" w:rsidRPr="0061369D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"  г.</w:t>
            </w:r>
          </w:p>
        </w:tc>
      </w:tr>
    </w:tbl>
    <w:p w:rsidR="00472910" w:rsidRPr="0061369D" w:rsidRDefault="000F5E43">
      <w:pPr>
        <w:autoSpaceDE w:val="0"/>
        <w:autoSpaceDN w:val="0"/>
        <w:spacing w:before="122" w:after="0" w:line="230" w:lineRule="auto"/>
        <w:rPr>
          <w:lang w:val="ru-RU"/>
        </w:rPr>
      </w:pPr>
      <w:r w:rsidRPr="0061369D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"</w:t>
      </w:r>
      <w:r w:rsidR="0061369D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26.08.22</w:t>
      </w:r>
      <w:r w:rsidRPr="0061369D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" г.</w:t>
      </w:r>
    </w:p>
    <w:p w:rsidR="00472910" w:rsidRPr="0061369D" w:rsidRDefault="000F5E43">
      <w:pPr>
        <w:autoSpaceDE w:val="0"/>
        <w:autoSpaceDN w:val="0"/>
        <w:spacing w:before="1038" w:after="0" w:line="230" w:lineRule="auto"/>
        <w:ind w:right="3652"/>
        <w:jc w:val="right"/>
        <w:rPr>
          <w:lang w:val="ru-RU"/>
        </w:rPr>
      </w:pPr>
      <w:r w:rsidRPr="0061369D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472910" w:rsidRPr="0061369D" w:rsidRDefault="000F5E43">
      <w:pPr>
        <w:autoSpaceDE w:val="0"/>
        <w:autoSpaceDN w:val="0"/>
        <w:spacing w:before="70" w:after="0" w:line="230" w:lineRule="auto"/>
        <w:ind w:right="4424"/>
        <w:jc w:val="right"/>
        <w:rPr>
          <w:lang w:val="ru-RU"/>
        </w:rPr>
      </w:pPr>
      <w:r w:rsidRPr="0061369D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61369D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1532935)</w:t>
      </w:r>
    </w:p>
    <w:p w:rsidR="00472910" w:rsidRPr="0061369D" w:rsidRDefault="000F5E43">
      <w:pPr>
        <w:autoSpaceDE w:val="0"/>
        <w:autoSpaceDN w:val="0"/>
        <w:spacing w:before="166" w:after="0" w:line="230" w:lineRule="auto"/>
        <w:ind w:right="4024"/>
        <w:jc w:val="right"/>
        <w:rPr>
          <w:lang w:val="ru-RU"/>
        </w:rPr>
      </w:pPr>
      <w:r w:rsidRPr="0061369D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472910" w:rsidRPr="0061369D" w:rsidRDefault="000F5E43">
      <w:pPr>
        <w:autoSpaceDE w:val="0"/>
        <w:autoSpaceDN w:val="0"/>
        <w:spacing w:before="70" w:after="0" w:line="230" w:lineRule="auto"/>
        <w:ind w:right="3452"/>
        <w:jc w:val="right"/>
        <w:rPr>
          <w:lang w:val="ru-RU"/>
        </w:rPr>
      </w:pPr>
      <w:r w:rsidRPr="0061369D">
        <w:rPr>
          <w:rFonts w:ascii="Times New Roman" w:eastAsia="Times New Roman" w:hAnsi="Times New Roman"/>
          <w:color w:val="000000"/>
          <w:sz w:val="24"/>
          <w:lang w:val="ru-RU"/>
        </w:rPr>
        <w:t>«Изобразительное искусство»</w:t>
      </w:r>
    </w:p>
    <w:p w:rsidR="00472910" w:rsidRPr="0061369D" w:rsidRDefault="000F5E43">
      <w:pPr>
        <w:autoSpaceDE w:val="0"/>
        <w:autoSpaceDN w:val="0"/>
        <w:spacing w:before="670" w:after="0" w:line="230" w:lineRule="auto"/>
        <w:ind w:right="2748"/>
        <w:jc w:val="right"/>
        <w:rPr>
          <w:lang w:val="ru-RU"/>
        </w:rPr>
      </w:pPr>
      <w:r w:rsidRPr="0061369D">
        <w:rPr>
          <w:rFonts w:ascii="Times New Roman" w:eastAsia="Times New Roman" w:hAnsi="Times New Roman"/>
          <w:color w:val="000000"/>
          <w:sz w:val="24"/>
          <w:lang w:val="ru-RU"/>
        </w:rPr>
        <w:t>для 5 класса основного общего образования</w:t>
      </w:r>
    </w:p>
    <w:p w:rsidR="00472910" w:rsidRPr="00150BAE" w:rsidRDefault="000F5E43">
      <w:pPr>
        <w:autoSpaceDE w:val="0"/>
        <w:autoSpaceDN w:val="0"/>
        <w:spacing w:before="70" w:after="0" w:line="230" w:lineRule="auto"/>
        <w:ind w:right="3622"/>
        <w:jc w:val="right"/>
        <w:rPr>
          <w:lang w:val="ru-RU"/>
        </w:rPr>
      </w:pP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472910" w:rsidRPr="00150BAE" w:rsidRDefault="000F5E43">
      <w:pPr>
        <w:autoSpaceDE w:val="0"/>
        <w:autoSpaceDN w:val="0"/>
        <w:spacing w:before="2112" w:after="0" w:line="230" w:lineRule="auto"/>
        <w:ind w:right="24"/>
        <w:jc w:val="right"/>
        <w:rPr>
          <w:lang w:val="ru-RU"/>
        </w:rPr>
      </w:pP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Составитель:  Игнатьева Надежда Михайловна</w:t>
      </w:r>
    </w:p>
    <w:p w:rsidR="00472910" w:rsidRPr="00150BAE" w:rsidRDefault="00150BAE" w:rsidP="00150BAE">
      <w:pPr>
        <w:autoSpaceDE w:val="0"/>
        <w:autoSpaceDN w:val="0"/>
        <w:spacing w:before="70" w:after="0" w:line="230" w:lineRule="auto"/>
        <w:ind w:right="20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учитель биологи</w:t>
      </w:r>
    </w:p>
    <w:p w:rsidR="0061369D" w:rsidRDefault="0061369D">
      <w:pPr>
        <w:autoSpaceDE w:val="0"/>
        <w:autoSpaceDN w:val="0"/>
        <w:spacing w:after="0" w:line="230" w:lineRule="auto"/>
        <w:ind w:right="3408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472910" w:rsidRPr="00150BAE" w:rsidRDefault="000F5E43">
      <w:pPr>
        <w:autoSpaceDE w:val="0"/>
        <w:autoSpaceDN w:val="0"/>
        <w:spacing w:after="0" w:line="230" w:lineRule="auto"/>
        <w:ind w:right="3408"/>
        <w:jc w:val="right"/>
        <w:rPr>
          <w:lang w:val="ru-RU"/>
        </w:rPr>
      </w:pPr>
      <w:proofErr w:type="spellStart"/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д</w:t>
      </w:r>
      <w:proofErr w:type="gramStart"/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.Т</w:t>
      </w:r>
      <w:proofErr w:type="gramEnd"/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абар-Черки</w:t>
      </w:r>
      <w:proofErr w:type="spellEnd"/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 xml:space="preserve"> 2022</w:t>
      </w:r>
    </w:p>
    <w:p w:rsidR="00472910" w:rsidRPr="00150BAE" w:rsidRDefault="00472910">
      <w:pPr>
        <w:rPr>
          <w:lang w:val="ru-RU"/>
        </w:rPr>
        <w:sectPr w:rsidR="00472910" w:rsidRPr="00150BAE">
          <w:pgSz w:w="11900" w:h="16840"/>
          <w:pgMar w:top="44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472910" w:rsidRPr="00150BAE" w:rsidRDefault="00472910">
      <w:pPr>
        <w:autoSpaceDE w:val="0"/>
        <w:autoSpaceDN w:val="0"/>
        <w:spacing w:after="78" w:line="220" w:lineRule="exact"/>
        <w:rPr>
          <w:lang w:val="ru-RU"/>
        </w:rPr>
      </w:pPr>
    </w:p>
    <w:p w:rsidR="00472910" w:rsidRPr="00150BAE" w:rsidRDefault="000F5E43">
      <w:pPr>
        <w:autoSpaceDE w:val="0"/>
        <w:autoSpaceDN w:val="0"/>
        <w:spacing w:after="0" w:line="262" w:lineRule="auto"/>
        <w:ind w:right="1296"/>
        <w:rPr>
          <w:lang w:val="ru-RU"/>
        </w:rPr>
      </w:pPr>
      <w:r w:rsidRPr="00150BAE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 К МОДУЛЮ «ДЕКОРАТИВНО-ПРИКЛАДНОЕ И НАРОДНОЕ ИСКУССТВО»</w:t>
      </w:r>
    </w:p>
    <w:p w:rsidR="00472910" w:rsidRPr="00150BAE" w:rsidRDefault="000F5E43">
      <w:pPr>
        <w:tabs>
          <w:tab w:val="left" w:pos="180"/>
        </w:tabs>
        <w:autoSpaceDE w:val="0"/>
        <w:autoSpaceDN w:val="0"/>
        <w:spacing w:before="346" w:after="0" w:line="262" w:lineRule="auto"/>
        <w:ind w:right="144"/>
        <w:rPr>
          <w:lang w:val="ru-RU"/>
        </w:rPr>
      </w:pPr>
      <w:r w:rsidRPr="00150BAE">
        <w:rPr>
          <w:lang w:val="ru-RU"/>
        </w:rPr>
        <w:tab/>
      </w:r>
      <w:r w:rsidRPr="00150BAE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МОДУЛЯ «ДЕКОРАТИВНО-ПРИКЛАДНОЕ И НАРОДНОЕ ИСКУССТВО»</w:t>
      </w:r>
    </w:p>
    <w:p w:rsidR="00472910" w:rsidRPr="00150BAE" w:rsidRDefault="000F5E43">
      <w:pPr>
        <w:autoSpaceDE w:val="0"/>
        <w:autoSpaceDN w:val="0"/>
        <w:spacing w:before="190" w:after="0" w:line="281" w:lineRule="auto"/>
        <w:ind w:right="432" w:firstLine="180"/>
        <w:rPr>
          <w:lang w:val="ru-RU"/>
        </w:rPr>
      </w:pP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Основная цель — развитие визуально-пространственного мышления учащихся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472910" w:rsidRPr="00150BAE" w:rsidRDefault="000F5E43">
      <w:pPr>
        <w:autoSpaceDE w:val="0"/>
        <w:autoSpaceDN w:val="0"/>
        <w:spacing w:before="72" w:after="0"/>
        <w:ind w:right="288" w:firstLine="180"/>
        <w:rPr>
          <w:lang w:val="ru-RU"/>
        </w:rPr>
      </w:pP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 как школьная дисциплина имеет интегративный характер, так как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</w:t>
      </w:r>
    </w:p>
    <w:p w:rsidR="00472910" w:rsidRPr="00150BAE" w:rsidRDefault="000F5E43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150BAE">
        <w:rPr>
          <w:lang w:val="ru-RU"/>
        </w:rPr>
        <w:tab/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Основные формы учебной деятельности — практическая художественно-творческая деятельность, зрительское восприятие произведений искусства и эстетическое наблюдение окружающего мира.</w:t>
      </w:r>
    </w:p>
    <w:p w:rsidR="00472910" w:rsidRPr="00150BAE" w:rsidRDefault="000F5E43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своего Отечества,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472910" w:rsidRPr="00150BAE" w:rsidRDefault="000F5E43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Программа направлена на достижение основного результата образования —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472910" w:rsidRPr="00150BAE" w:rsidRDefault="000F5E43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ориентирована на психолого-возрастные особенности развития детей 11—15 лет, при этом содержание занятий может быть адаптировано с учётом индивидуальных качеств обучающихся как для детей, проявляющих выдающиеся способности, так и для детей-инвалидов и детей с ОВЗ.</w:t>
      </w:r>
    </w:p>
    <w:p w:rsidR="00472910" w:rsidRPr="00150BAE" w:rsidRDefault="000F5E43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 xml:space="preserve">Для оценки качества образования кроме личностных и </w:t>
      </w:r>
      <w:proofErr w:type="spellStart"/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 xml:space="preserve"> образовательных результатов выделены и описаны предметные результаты обучения. Их достижение определяется чётко поставленными учебными задачами по каждой теме, и они являются общеобразовательными требованиями.</w:t>
      </w:r>
    </w:p>
    <w:p w:rsidR="00472910" w:rsidRPr="00150BAE" w:rsidRDefault="000F5E43">
      <w:pPr>
        <w:autoSpaceDE w:val="0"/>
        <w:autoSpaceDN w:val="0"/>
        <w:spacing w:before="72" w:after="0"/>
        <w:ind w:firstLine="180"/>
        <w:rPr>
          <w:lang w:val="ru-RU"/>
        </w:rPr>
      </w:pP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 xml:space="preserve">В урочное время деятельность </w:t>
      </w:r>
      <w:proofErr w:type="gramStart"/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 xml:space="preserve"> организуется как в индивидуальной, так и в групповой форме. Каждому учащемуся необходим личный творческий опыт, но также необходимо 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:rsidR="00472910" w:rsidRPr="00150BAE" w:rsidRDefault="000F5E43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Учебный материал каждого модуля разделён на тематические блоки, которые могут быть </w:t>
      </w:r>
      <w:r w:rsidRPr="00150BAE">
        <w:rPr>
          <w:lang w:val="ru-RU"/>
        </w:rPr>
        <w:br/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основанием для организации проектной деятельности, которая включает в себя как </w:t>
      </w:r>
      <w:r w:rsidRPr="00150BAE">
        <w:rPr>
          <w:lang w:val="ru-RU"/>
        </w:rPr>
        <w:br/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исследовательскую, так и художественно-творческую деятельность, а также презентацию результата.</w:t>
      </w:r>
    </w:p>
    <w:p w:rsidR="00472910" w:rsidRPr="00150BAE" w:rsidRDefault="000F5E43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Однако необходимо различать и сочетать в учебном процессе историко-культурологическую, искусствоведческую исследовательскую работу учащихся и собственно художественную 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макете).</w:t>
      </w:r>
    </w:p>
    <w:p w:rsidR="00472910" w:rsidRPr="00150BAE" w:rsidRDefault="000F5E43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150BAE">
        <w:rPr>
          <w:lang w:val="ru-RU"/>
        </w:rPr>
        <w:tab/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 xml:space="preserve">Большое значение имеет связь с внеурочной деятельностью, активная социокультурная </w:t>
      </w:r>
      <w:r w:rsidRPr="00150BAE">
        <w:rPr>
          <w:lang w:val="ru-RU"/>
        </w:rPr>
        <w:br/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деятельность, в процессе которой </w:t>
      </w:r>
      <w:proofErr w:type="gramStart"/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обучающиеся</w:t>
      </w:r>
      <w:proofErr w:type="gramEnd"/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 xml:space="preserve"> участвуют в оформлении общешкольных событий и</w:t>
      </w:r>
    </w:p>
    <w:p w:rsidR="00472910" w:rsidRPr="00150BAE" w:rsidRDefault="00472910">
      <w:pPr>
        <w:rPr>
          <w:lang w:val="ru-RU"/>
        </w:rPr>
        <w:sectPr w:rsidR="00472910" w:rsidRPr="00150BAE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72910" w:rsidRPr="00150BAE" w:rsidRDefault="00472910">
      <w:pPr>
        <w:autoSpaceDE w:val="0"/>
        <w:autoSpaceDN w:val="0"/>
        <w:spacing w:after="66" w:line="220" w:lineRule="exact"/>
        <w:rPr>
          <w:lang w:val="ru-RU"/>
        </w:rPr>
      </w:pPr>
    </w:p>
    <w:p w:rsidR="00472910" w:rsidRPr="00150BAE" w:rsidRDefault="000F5E43">
      <w:pPr>
        <w:autoSpaceDE w:val="0"/>
        <w:autoSpaceDN w:val="0"/>
        <w:spacing w:after="0" w:line="262" w:lineRule="auto"/>
        <w:ind w:right="576"/>
        <w:rPr>
          <w:lang w:val="ru-RU"/>
        </w:rPr>
      </w:pP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праздников, в организации выставок детского художественного творчества, в конкурсах, а также смотрят памятники архитектуры, посещают художественные музеи.</w:t>
      </w:r>
    </w:p>
    <w:p w:rsidR="00472910" w:rsidRPr="00150BAE" w:rsidRDefault="000F5E43">
      <w:pPr>
        <w:tabs>
          <w:tab w:val="left" w:pos="180"/>
        </w:tabs>
        <w:autoSpaceDE w:val="0"/>
        <w:autoSpaceDN w:val="0"/>
        <w:spacing w:before="190" w:after="0" w:line="262" w:lineRule="auto"/>
        <w:ind w:right="1440"/>
        <w:rPr>
          <w:lang w:val="ru-RU"/>
        </w:rPr>
      </w:pPr>
      <w:r w:rsidRPr="00150BAE">
        <w:rPr>
          <w:lang w:val="ru-RU"/>
        </w:rPr>
        <w:tab/>
      </w:r>
      <w:r w:rsidRPr="00150BAE">
        <w:rPr>
          <w:rFonts w:ascii="Times New Roman" w:eastAsia="Times New Roman" w:hAnsi="Times New Roman"/>
          <w:b/>
          <w:color w:val="000000"/>
          <w:sz w:val="24"/>
          <w:lang w:val="ru-RU"/>
        </w:rPr>
        <w:t>ЦЕЛЬ ИЗУЧЕНИЯ МОДУЛЯ «ДЕКОРАТИВНО-ПРИКЛАДНОЕ И НАРОДНОЕ ИСКУССТВО»</w:t>
      </w:r>
    </w:p>
    <w:p w:rsidR="00472910" w:rsidRPr="00150BAE" w:rsidRDefault="000F5E43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150BA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Целью 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изучения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472910" w:rsidRPr="00150BAE" w:rsidRDefault="000F5E43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объединяет в единую образовательную структуру художественно-творческую деятельность, восприятие произведений искусства и художественно-эстетическое освоение окружающей </w:t>
      </w:r>
      <w:r w:rsidRPr="00150BAE">
        <w:rPr>
          <w:lang w:val="ru-RU"/>
        </w:rPr>
        <w:br/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действительности. Художественное развитие </w:t>
      </w:r>
      <w:proofErr w:type="gramStart"/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в процессе личного художественного творчества, в практической работе с разнообразными художественными </w:t>
      </w:r>
      <w:r w:rsidRPr="00150BAE">
        <w:rPr>
          <w:lang w:val="ru-RU"/>
        </w:rPr>
        <w:br/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материалами.</w:t>
      </w:r>
    </w:p>
    <w:p w:rsidR="00472910" w:rsidRPr="00150BAE" w:rsidRDefault="000F5E43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150BAE">
        <w:rPr>
          <w:lang w:val="ru-RU"/>
        </w:rPr>
        <w:tab/>
      </w:r>
      <w:proofErr w:type="gramStart"/>
      <w:r w:rsidRPr="00150BA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Задачами  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модуля «Декоративно-прикладное и народное искусство» являются: </w:t>
      </w:r>
      <w:r w:rsidRPr="00150BAE">
        <w:rPr>
          <w:lang w:val="ru-RU"/>
        </w:rPr>
        <w:br/>
      </w:r>
      <w:r w:rsidRPr="00150BAE">
        <w:rPr>
          <w:lang w:val="ru-RU"/>
        </w:rPr>
        <w:tab/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 </w:t>
      </w:r>
      <w:r w:rsidRPr="00150BAE">
        <w:rPr>
          <w:lang w:val="ru-RU"/>
        </w:rPr>
        <w:br/>
      </w:r>
      <w:r w:rsidRPr="00150BAE">
        <w:rPr>
          <w:lang w:val="ru-RU"/>
        </w:rPr>
        <w:tab/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у обучающихся представлений об отечественной и мировой художественной культуре во всём многообразии её видов; </w:t>
      </w:r>
      <w:r w:rsidRPr="00150BAE">
        <w:rPr>
          <w:lang w:val="ru-RU"/>
        </w:rPr>
        <w:br/>
      </w:r>
      <w:r w:rsidRPr="00150BAE">
        <w:rPr>
          <w:lang w:val="ru-RU"/>
        </w:rPr>
        <w:tab/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формирование у обучающихся навыков эстетического видения и преобразования мира;</w:t>
      </w:r>
      <w:proofErr w:type="gramEnd"/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150BAE">
        <w:rPr>
          <w:lang w:val="ru-RU"/>
        </w:rPr>
        <w:br/>
      </w:r>
      <w:r w:rsidRPr="00150BAE">
        <w:rPr>
          <w:lang w:val="ru-RU"/>
        </w:rPr>
        <w:tab/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(театре и кино) (вариативно); </w:t>
      </w:r>
      <w:r w:rsidRPr="00150BAE">
        <w:rPr>
          <w:lang w:val="ru-RU"/>
        </w:rPr>
        <w:br/>
      </w:r>
      <w:r w:rsidRPr="00150BAE">
        <w:rPr>
          <w:lang w:val="ru-RU"/>
        </w:rPr>
        <w:tab/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пространственного мышления и аналитических визуальных способностей; </w:t>
      </w:r>
      <w:r w:rsidRPr="00150BAE">
        <w:rPr>
          <w:lang w:val="ru-RU"/>
        </w:rPr>
        <w:br/>
      </w:r>
      <w:r w:rsidRPr="00150BAE">
        <w:rPr>
          <w:lang w:val="ru-RU"/>
        </w:rPr>
        <w:tab/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 </w:t>
      </w:r>
      <w:r w:rsidRPr="00150BAE">
        <w:rPr>
          <w:lang w:val="ru-RU"/>
        </w:rPr>
        <w:br/>
      </w:r>
      <w:r w:rsidRPr="00150BAE">
        <w:rPr>
          <w:lang w:val="ru-RU"/>
        </w:rPr>
        <w:tab/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наблюдательности, ассоциативного мышления и творческого воображения; </w:t>
      </w:r>
      <w:r w:rsidRPr="00150BAE">
        <w:rPr>
          <w:lang w:val="ru-RU"/>
        </w:rPr>
        <w:br/>
      </w:r>
      <w:r w:rsidRPr="00150BAE">
        <w:rPr>
          <w:lang w:val="ru-RU"/>
        </w:rPr>
        <w:tab/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уважения и любви к цивилизационному наследию России через освоение отечественной художественной культуры; </w:t>
      </w:r>
      <w:r w:rsidRPr="00150BAE">
        <w:rPr>
          <w:lang w:val="ru-RU"/>
        </w:rPr>
        <w:br/>
      </w:r>
      <w:r w:rsidRPr="00150BAE">
        <w:rPr>
          <w:lang w:val="ru-RU"/>
        </w:rPr>
        <w:tab/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FD69CA" w:rsidRDefault="000F5E43">
      <w:pPr>
        <w:autoSpaceDE w:val="0"/>
        <w:autoSpaceDN w:val="0"/>
        <w:spacing w:before="190" w:after="0"/>
        <w:ind w:right="432" w:firstLine="180"/>
        <w:rPr>
          <w:rFonts w:ascii="Times New Roman" w:eastAsia="Times New Roman" w:hAnsi="Times New Roman"/>
          <w:color w:val="000000"/>
          <w:sz w:val="24"/>
          <w:lang w:val="ru-RU"/>
        </w:rPr>
      </w:pPr>
      <w:r w:rsidRPr="00150BA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МОДУЛЯ «ДЕКОРАТИВНО-ПРИКЛАДНОЕ И НАРОДНОЕ ИСКУССТВО» В УЧЕБНОМ ПЛАНЕ </w:t>
      </w:r>
      <w:r w:rsidRPr="00150BAE">
        <w:rPr>
          <w:lang w:val="ru-RU"/>
        </w:rPr>
        <w:br/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Модуль «Декоративно-прикладное и народное искусство» изучается 1 час в неделю, общий объем составляет 34 часа</w:t>
      </w:r>
    </w:p>
    <w:p w:rsidR="00FD69CA" w:rsidRDefault="00FD69CA">
      <w:pPr>
        <w:autoSpaceDE w:val="0"/>
        <w:autoSpaceDN w:val="0"/>
        <w:spacing w:before="190" w:after="0"/>
        <w:ind w:right="432" w:firstLine="180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FD69CA" w:rsidRDefault="00FD69CA">
      <w:pPr>
        <w:autoSpaceDE w:val="0"/>
        <w:autoSpaceDN w:val="0"/>
        <w:spacing w:before="190" w:after="0"/>
        <w:ind w:right="432" w:firstLine="180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FD69CA" w:rsidRDefault="00FD69CA">
      <w:pPr>
        <w:autoSpaceDE w:val="0"/>
        <w:autoSpaceDN w:val="0"/>
        <w:spacing w:before="190" w:after="0"/>
        <w:ind w:right="432" w:firstLine="180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FD69CA" w:rsidRDefault="00FD69CA">
      <w:pPr>
        <w:autoSpaceDE w:val="0"/>
        <w:autoSpaceDN w:val="0"/>
        <w:spacing w:before="190" w:after="0"/>
        <w:ind w:right="432" w:firstLine="180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FD69CA" w:rsidRDefault="00FD69CA">
      <w:pPr>
        <w:autoSpaceDE w:val="0"/>
        <w:autoSpaceDN w:val="0"/>
        <w:spacing w:before="190" w:after="0"/>
        <w:ind w:right="432" w:firstLine="180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FD69CA" w:rsidRDefault="00FD69CA" w:rsidP="00FD69CA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lastRenderedPageBreak/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164"/>
        <w:gridCol w:w="1646"/>
      </w:tblGrid>
      <w:tr w:rsidR="00FD69CA" w:rsidTr="00ED5CF2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71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FD69CA" w:rsidTr="00ED5CF2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9CA" w:rsidRDefault="00FD69CA" w:rsidP="00ED5CF2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9CA" w:rsidRDefault="00FD69CA" w:rsidP="00ED5CF2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9CA" w:rsidRDefault="00FD69CA" w:rsidP="00ED5CF2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9CA" w:rsidRDefault="00FD69CA" w:rsidP="00ED5CF2"/>
        </w:tc>
      </w:tr>
      <w:tr w:rsidR="00FD69CA" w:rsidTr="00ED5CF2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Pr="00720E5F" w:rsidRDefault="00FD69CA" w:rsidP="00ED5CF2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720E5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Декоративно-прикладное искусство и его виды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;;</w:t>
            </w:r>
          </w:p>
        </w:tc>
      </w:tr>
      <w:tr w:rsidR="00FD69CA" w:rsidTr="00ED5CF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Pr="00720E5F" w:rsidRDefault="00FD69CA" w:rsidP="00ED5CF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20E5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Древние образы в народном искусстве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;;</w:t>
            </w:r>
          </w:p>
        </w:tc>
      </w:tr>
      <w:tr w:rsidR="00FD69CA" w:rsidTr="00ED5CF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Убранство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избы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;;</w:t>
            </w:r>
          </w:p>
        </w:tc>
      </w:tr>
      <w:tr w:rsidR="00FD69CA" w:rsidTr="00ED5CF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Внутренний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избы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;;</w:t>
            </w:r>
          </w:p>
        </w:tc>
      </w:tr>
      <w:tr w:rsidR="00FD69CA" w:rsidTr="00ED5CF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Pr="00720E5F" w:rsidRDefault="00FD69CA" w:rsidP="00ED5CF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720E5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Конструкция и декор </w:t>
            </w:r>
            <w:r w:rsidRPr="00720E5F">
              <w:rPr>
                <w:lang w:val="ru-RU"/>
              </w:rPr>
              <w:br/>
            </w:r>
            <w:r w:rsidRPr="00720E5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предметов народного быта и труда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;;</w:t>
            </w:r>
          </w:p>
        </w:tc>
      </w:tr>
      <w:tr w:rsidR="00FD69CA" w:rsidTr="00ED5CF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Pr="00720E5F" w:rsidRDefault="00FD69CA" w:rsidP="00ED5CF2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720E5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Народный праздничный костюм (коллективный проект)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;;</w:t>
            </w:r>
          </w:p>
        </w:tc>
      </w:tr>
      <w:tr w:rsidR="00FD69CA" w:rsidTr="00ED5CF2">
        <w:trPr>
          <w:trHeight w:hRule="exact" w:val="150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Pr="00720E5F" w:rsidRDefault="00FD69CA" w:rsidP="00ED5CF2">
            <w:pPr>
              <w:autoSpaceDE w:val="0"/>
              <w:autoSpaceDN w:val="0"/>
              <w:spacing w:before="100" w:after="0" w:line="271" w:lineRule="auto"/>
              <w:ind w:left="72" w:right="576"/>
              <w:rPr>
                <w:lang w:val="ru-RU"/>
              </w:rPr>
            </w:pPr>
            <w:r w:rsidRPr="00720E5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Искусство народной </w:t>
            </w:r>
            <w:r w:rsidRPr="00720E5F">
              <w:rPr>
                <w:lang w:val="ru-RU"/>
              </w:rPr>
              <w:br/>
            </w:r>
            <w:r w:rsidRPr="00720E5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вышивки (коллективный проект)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/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100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;;</w:t>
            </w:r>
          </w:p>
        </w:tc>
      </w:tr>
      <w:tr w:rsidR="00FD69CA" w:rsidTr="00ED5CF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Pr="00720E5F" w:rsidRDefault="00FD69CA" w:rsidP="00ED5CF2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720E5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Народные праздничные обряды (коллективный проект)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;;</w:t>
            </w:r>
          </w:p>
        </w:tc>
      </w:tr>
      <w:tr w:rsidR="00FD69CA" w:rsidTr="00ED5CF2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Pr="00720E5F" w:rsidRDefault="00FD69CA" w:rsidP="00ED5CF2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20E5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Тематический контроль по разделам 1 и 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;;</w:t>
            </w:r>
          </w:p>
        </w:tc>
      </w:tr>
    </w:tbl>
    <w:p w:rsidR="00FD69CA" w:rsidRDefault="00FD69CA" w:rsidP="00FD69CA">
      <w:pPr>
        <w:autoSpaceDE w:val="0"/>
        <w:autoSpaceDN w:val="0"/>
        <w:spacing w:after="0" w:line="14" w:lineRule="exact"/>
      </w:pPr>
    </w:p>
    <w:p w:rsidR="00FD69CA" w:rsidRDefault="00FD69CA" w:rsidP="00FD69CA">
      <w:pPr>
        <w:sectPr w:rsidR="00FD69CA">
          <w:pgSz w:w="11900" w:h="16840"/>
          <w:pgMar w:top="298" w:right="650" w:bottom="4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D69CA" w:rsidRDefault="00FD69CA" w:rsidP="00FD69C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164"/>
        <w:gridCol w:w="1646"/>
      </w:tblGrid>
      <w:tr w:rsidR="00FD69CA" w:rsidRPr="0061369D" w:rsidTr="00ED5CF2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Pr="00720E5F" w:rsidRDefault="00FD69CA" w:rsidP="00ED5CF2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20E5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Происхождение </w:t>
            </w:r>
            <w:r w:rsidRPr="00720E5F">
              <w:rPr>
                <w:lang w:val="ru-RU"/>
              </w:rPr>
              <w:br/>
            </w:r>
            <w:r w:rsidRPr="00720E5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художественных промыслов и их роль в современной </w:t>
            </w:r>
            <w:r w:rsidRPr="00720E5F">
              <w:rPr>
                <w:lang w:val="ru-RU"/>
              </w:rPr>
              <w:br/>
            </w:r>
            <w:r w:rsidRPr="00720E5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жизни народов России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Pr="00720E5F" w:rsidRDefault="00FD69CA" w:rsidP="00ED5CF2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720E5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Тестирование; Устный; </w:t>
            </w:r>
            <w:r w:rsidRPr="00720E5F">
              <w:rPr>
                <w:lang w:val="ru-RU"/>
              </w:rPr>
              <w:br/>
            </w:r>
            <w:r w:rsidRPr="00720E5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720E5F">
              <w:rPr>
                <w:lang w:val="ru-RU"/>
              </w:rPr>
              <w:br/>
            </w:r>
            <w:r w:rsidRPr="00720E5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Практическая; работа</w:t>
            </w:r>
            <w:proofErr w:type="gramStart"/>
            <w:r w:rsidRPr="00720E5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;;</w:t>
            </w:r>
            <w:proofErr w:type="gramEnd"/>
          </w:p>
        </w:tc>
      </w:tr>
      <w:tr w:rsidR="00FD69CA" w:rsidTr="00ED5CF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Pr="00720E5F" w:rsidRDefault="00FD69CA" w:rsidP="00ED5CF2">
            <w:pPr>
              <w:autoSpaceDE w:val="0"/>
              <w:autoSpaceDN w:val="0"/>
              <w:spacing w:before="98" w:after="0"/>
              <w:ind w:left="72" w:right="720"/>
              <w:rPr>
                <w:lang w:val="ru-RU"/>
              </w:rPr>
            </w:pPr>
            <w:r w:rsidRPr="00720E5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Традиционные древние образы в современных игрушках народных </w:t>
            </w:r>
            <w:r w:rsidRPr="00720E5F">
              <w:rPr>
                <w:lang w:val="ru-RU"/>
              </w:rPr>
              <w:br/>
            </w:r>
            <w:r w:rsidRPr="00720E5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промыслов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;;</w:t>
            </w:r>
          </w:p>
        </w:tc>
      </w:tr>
      <w:tr w:rsidR="00FD69CA" w:rsidTr="00ED5CF2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Pr="00720E5F" w:rsidRDefault="00FD69CA" w:rsidP="00ED5CF2">
            <w:pPr>
              <w:autoSpaceDE w:val="0"/>
              <w:autoSpaceDN w:val="0"/>
              <w:spacing w:before="90" w:after="0" w:line="264" w:lineRule="auto"/>
              <w:ind w:left="72" w:right="576"/>
              <w:rPr>
                <w:lang w:val="ru-RU"/>
              </w:rPr>
            </w:pPr>
            <w:r w:rsidRPr="00720E5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Праздничная хохлома. ​</w:t>
            </w:r>
            <w:bookmarkStart w:id="0" w:name="_GoBack"/>
            <w:bookmarkEnd w:id="0"/>
            <w:r w:rsidRPr="00720E5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Роспись по дереву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100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;;</w:t>
            </w:r>
          </w:p>
        </w:tc>
      </w:tr>
      <w:tr w:rsidR="00FD69CA" w:rsidTr="00ED5CF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Городецкая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роспись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дереву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;;</w:t>
            </w:r>
          </w:p>
        </w:tc>
      </w:tr>
      <w:tr w:rsidR="00FD69CA" w:rsidTr="00ED5CF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Гжели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Керамика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;;</w:t>
            </w:r>
          </w:p>
        </w:tc>
      </w:tr>
      <w:tr w:rsidR="00FD69CA" w:rsidTr="00ED5CF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Жостово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Роспись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металлу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;;</w:t>
            </w:r>
          </w:p>
        </w:tc>
      </w:tr>
      <w:tr w:rsidR="00FD69CA" w:rsidTr="00ED5CF2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62" w:lineRule="auto"/>
              <w:ind w:left="72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лаковой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живописи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;;</w:t>
            </w:r>
          </w:p>
        </w:tc>
      </w:tr>
      <w:tr w:rsidR="00FD69CA" w:rsidTr="00ED5CF2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Pr="00720E5F" w:rsidRDefault="00FD69CA" w:rsidP="00ED5CF2">
            <w:pPr>
              <w:autoSpaceDE w:val="0"/>
              <w:autoSpaceDN w:val="0"/>
              <w:spacing w:before="100" w:after="0" w:line="283" w:lineRule="auto"/>
              <w:ind w:left="72" w:right="144"/>
              <w:rPr>
                <w:lang w:val="ru-RU"/>
              </w:rPr>
            </w:pPr>
            <w:r w:rsidRPr="00720E5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Народные художественные ремёсла и промыслы —</w:t>
            </w:r>
            <w:r w:rsidRPr="00720E5F">
              <w:rPr>
                <w:lang w:val="ru-RU"/>
              </w:rPr>
              <w:br/>
            </w:r>
            <w:r w:rsidRPr="00720E5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материальные и духовные ценности, неотъемлемая </w:t>
            </w:r>
            <w:r w:rsidRPr="00720E5F">
              <w:rPr>
                <w:lang w:val="ru-RU"/>
              </w:rPr>
              <w:br/>
            </w:r>
            <w:r w:rsidRPr="00720E5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часть культурного наследия России (коллективный </w:t>
            </w:r>
            <w:r w:rsidRPr="00720E5F">
              <w:rPr>
                <w:lang w:val="ru-RU"/>
              </w:rPr>
              <w:br/>
            </w:r>
            <w:r w:rsidRPr="00720E5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проект)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100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;;</w:t>
            </w:r>
          </w:p>
        </w:tc>
      </w:tr>
      <w:tr w:rsidR="00FD69CA" w:rsidTr="00ED5CF2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Тематический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;;</w:t>
            </w:r>
          </w:p>
        </w:tc>
      </w:tr>
    </w:tbl>
    <w:p w:rsidR="00FD69CA" w:rsidRDefault="00FD69CA" w:rsidP="00FD69CA">
      <w:pPr>
        <w:autoSpaceDE w:val="0"/>
        <w:autoSpaceDN w:val="0"/>
        <w:spacing w:after="0" w:line="14" w:lineRule="exact"/>
      </w:pPr>
    </w:p>
    <w:p w:rsidR="00FD69CA" w:rsidRDefault="00FD69CA" w:rsidP="00FD69CA">
      <w:pPr>
        <w:sectPr w:rsidR="00FD69CA">
          <w:pgSz w:w="11900" w:h="16840"/>
          <w:pgMar w:top="284" w:right="650" w:bottom="70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D69CA" w:rsidRDefault="00FD69CA" w:rsidP="00FD69C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164"/>
        <w:gridCol w:w="1646"/>
      </w:tblGrid>
      <w:tr w:rsidR="00FD69CA" w:rsidTr="00ED5CF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Pr="00720E5F" w:rsidRDefault="00FD69CA" w:rsidP="00ED5CF2">
            <w:pPr>
              <w:autoSpaceDE w:val="0"/>
              <w:autoSpaceDN w:val="0"/>
              <w:spacing w:before="98" w:after="0"/>
              <w:ind w:left="72" w:right="576"/>
              <w:rPr>
                <w:lang w:val="ru-RU"/>
              </w:rPr>
            </w:pPr>
            <w:r w:rsidRPr="00720E5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Роль декоративн</w:t>
            </w:r>
            <w:proofErr w:type="gramStart"/>
            <w:r w:rsidRPr="00720E5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720E5F">
              <w:rPr>
                <w:lang w:val="ru-RU"/>
              </w:rPr>
              <w:br/>
            </w:r>
            <w:r w:rsidRPr="00720E5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прикладного искусства в культуре древних </w:t>
            </w:r>
            <w:r w:rsidRPr="00720E5F">
              <w:rPr>
                <w:lang w:val="ru-RU"/>
              </w:rPr>
              <w:br/>
            </w:r>
            <w:r w:rsidRPr="00720E5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цивилизаций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;;</w:t>
            </w:r>
          </w:p>
        </w:tc>
      </w:tr>
      <w:tr w:rsidR="00FD69CA" w:rsidTr="00ED5CF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Pr="00720E5F" w:rsidRDefault="00FD69CA" w:rsidP="00ED5CF2">
            <w:pPr>
              <w:autoSpaceDE w:val="0"/>
              <w:autoSpaceDN w:val="0"/>
              <w:spacing w:before="98" w:after="0" w:line="262" w:lineRule="auto"/>
              <w:ind w:right="288"/>
              <w:jc w:val="center"/>
              <w:rPr>
                <w:lang w:val="ru-RU"/>
              </w:rPr>
            </w:pPr>
            <w:r w:rsidRPr="00720E5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Особенности орнамента в культурах разных народов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;;</w:t>
            </w:r>
          </w:p>
        </w:tc>
      </w:tr>
      <w:tr w:rsidR="00FD69CA" w:rsidTr="00ED5CF2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Pr="00720E5F" w:rsidRDefault="00FD69CA" w:rsidP="00ED5CF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20E5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Особенности конструкции и декора одежды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78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;;</w:t>
            </w:r>
          </w:p>
        </w:tc>
      </w:tr>
      <w:tr w:rsidR="00FD69CA" w:rsidTr="00ED5CF2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Pr="00720E5F" w:rsidRDefault="00FD69CA" w:rsidP="00ED5CF2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720E5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Целостный образ </w:t>
            </w:r>
            <w:r w:rsidRPr="00720E5F">
              <w:rPr>
                <w:lang w:val="ru-RU"/>
              </w:rPr>
              <w:br/>
            </w:r>
            <w:r w:rsidRPr="00720E5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декоративно-прикладного искусства для каждой </w:t>
            </w:r>
            <w:r w:rsidRPr="00720E5F">
              <w:rPr>
                <w:lang w:val="ru-RU"/>
              </w:rPr>
              <w:br/>
            </w:r>
            <w:r w:rsidRPr="00720E5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исторической эпохи и </w:t>
            </w:r>
            <w:r w:rsidRPr="00720E5F">
              <w:rPr>
                <w:lang w:val="ru-RU"/>
              </w:rPr>
              <w:br/>
            </w:r>
            <w:r w:rsidRPr="00720E5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национальной культуры (коллективный проект)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;;</w:t>
            </w:r>
          </w:p>
        </w:tc>
      </w:tr>
      <w:tr w:rsidR="00FD69CA" w:rsidTr="00ED5CF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Pr="00720E5F" w:rsidRDefault="00FD69CA" w:rsidP="00ED5CF2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20E5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Многообразие видов, форм, материалов и техник </w:t>
            </w:r>
            <w:r w:rsidRPr="00720E5F">
              <w:rPr>
                <w:lang w:val="ru-RU"/>
              </w:rPr>
              <w:br/>
            </w:r>
            <w:r w:rsidRPr="00720E5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современного декоративного искусства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;;</w:t>
            </w:r>
          </w:p>
        </w:tc>
      </w:tr>
      <w:tr w:rsidR="00FD69CA" w:rsidTr="00ED5CF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Pr="00720E5F" w:rsidRDefault="00FD69CA" w:rsidP="00ED5CF2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720E5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Символический знак в современной жизни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;;</w:t>
            </w:r>
          </w:p>
        </w:tc>
      </w:tr>
      <w:tr w:rsidR="00FD69CA" w:rsidRPr="0061369D" w:rsidTr="00ED5CF2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Pr="00720E5F" w:rsidRDefault="00FD69CA" w:rsidP="00ED5CF2">
            <w:pPr>
              <w:autoSpaceDE w:val="0"/>
              <w:autoSpaceDN w:val="0"/>
              <w:spacing w:before="98" w:after="0" w:line="271" w:lineRule="auto"/>
              <w:ind w:left="72" w:right="336"/>
              <w:jc w:val="both"/>
              <w:rPr>
                <w:lang w:val="ru-RU"/>
              </w:rPr>
            </w:pPr>
            <w:r w:rsidRPr="00720E5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 современных улиц и помещений (коллективный проект)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Pr="00720E5F" w:rsidRDefault="00FD69CA" w:rsidP="00ED5CF2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720E5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Диктант; </w:t>
            </w:r>
            <w:r w:rsidRPr="00720E5F">
              <w:rPr>
                <w:lang w:val="ru-RU"/>
              </w:rPr>
              <w:br/>
            </w:r>
            <w:r w:rsidRPr="00720E5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Устный; </w:t>
            </w:r>
            <w:r w:rsidRPr="00720E5F">
              <w:rPr>
                <w:lang w:val="ru-RU"/>
              </w:rPr>
              <w:br/>
            </w:r>
            <w:r w:rsidRPr="00720E5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опрос; </w:t>
            </w:r>
            <w:r w:rsidRPr="00720E5F">
              <w:rPr>
                <w:lang w:val="ru-RU"/>
              </w:rPr>
              <w:br/>
            </w:r>
            <w:r w:rsidRPr="00720E5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Практическая; работа</w:t>
            </w:r>
            <w:proofErr w:type="gramStart"/>
            <w:r w:rsidRPr="00720E5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;;</w:t>
            </w:r>
            <w:proofErr w:type="gramEnd"/>
          </w:p>
        </w:tc>
      </w:tr>
      <w:tr w:rsidR="00FD69CA" w:rsidTr="00ED5CF2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Тематический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разделам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1–5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;;</w:t>
            </w:r>
          </w:p>
        </w:tc>
      </w:tr>
      <w:tr w:rsidR="00FD69CA" w:rsidTr="00ED5CF2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Pr="00720E5F" w:rsidRDefault="00FD69CA" w:rsidP="00ED5CF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20E5F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D69CA" w:rsidRDefault="00FD69CA" w:rsidP="00ED5CF2"/>
        </w:tc>
      </w:tr>
    </w:tbl>
    <w:p w:rsidR="00FD69CA" w:rsidRDefault="00FD69CA" w:rsidP="00FD69CA">
      <w:pPr>
        <w:autoSpaceDE w:val="0"/>
        <w:autoSpaceDN w:val="0"/>
        <w:spacing w:after="0" w:line="14" w:lineRule="exact"/>
      </w:pPr>
    </w:p>
    <w:p w:rsidR="00472910" w:rsidRPr="00150BAE" w:rsidRDefault="000F5E43">
      <w:pPr>
        <w:autoSpaceDE w:val="0"/>
        <w:autoSpaceDN w:val="0"/>
        <w:spacing w:before="190" w:after="0"/>
        <w:ind w:right="432" w:firstLine="180"/>
        <w:rPr>
          <w:lang w:val="ru-RU"/>
        </w:rPr>
      </w:pP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472910" w:rsidRPr="00150BAE" w:rsidRDefault="00472910">
      <w:pPr>
        <w:rPr>
          <w:lang w:val="ru-RU"/>
        </w:rPr>
        <w:sectPr w:rsidR="00472910" w:rsidRPr="00150BAE">
          <w:pgSz w:w="11900" w:h="16840"/>
          <w:pgMar w:top="286" w:right="670" w:bottom="1440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472910" w:rsidRPr="00150BAE" w:rsidRDefault="00472910">
      <w:pPr>
        <w:autoSpaceDE w:val="0"/>
        <w:autoSpaceDN w:val="0"/>
        <w:spacing w:after="78" w:line="220" w:lineRule="exact"/>
        <w:rPr>
          <w:lang w:val="ru-RU"/>
        </w:rPr>
      </w:pPr>
    </w:p>
    <w:p w:rsidR="004928B2" w:rsidRPr="000C5106" w:rsidRDefault="004928B2" w:rsidP="004928B2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0C5106">
        <w:rPr>
          <w:rFonts w:ascii="Times New Roman" w:hAnsi="Times New Roman" w:cs="Times New Roman"/>
          <w:b/>
          <w:sz w:val="24"/>
          <w:szCs w:val="24"/>
        </w:rPr>
        <w:t>УЧЕБНО-МЕТОДИЧЕСКОЕ ОБЕСПЕ</w:t>
      </w:r>
      <w:r>
        <w:rPr>
          <w:rFonts w:ascii="Times New Roman" w:hAnsi="Times New Roman" w:cs="Times New Roman"/>
          <w:b/>
          <w:sz w:val="24"/>
          <w:szCs w:val="24"/>
        </w:rPr>
        <w:t>ЧЕНИЕ ОБРАЗОВАТЕЛЬНОГО ПРОЦЕССА</w:t>
      </w:r>
    </w:p>
    <w:p w:rsidR="004928B2" w:rsidRPr="000C5106" w:rsidRDefault="004928B2" w:rsidP="004928B2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0C5106">
        <w:rPr>
          <w:rFonts w:ascii="Times New Roman" w:hAnsi="Times New Roman" w:cs="Times New Roman"/>
          <w:b/>
          <w:sz w:val="24"/>
          <w:szCs w:val="24"/>
        </w:rPr>
        <w:t>ОБЯЗАТЕЛЬНЫЕ УЧЕБНЫЕ МАТЕРИАЛЫ ДЛЯ УЧЕНИКА</w:t>
      </w:r>
    </w:p>
    <w:p w:rsidR="004928B2" w:rsidRPr="004928B2" w:rsidRDefault="004928B2" w:rsidP="004928B2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4928B2">
        <w:rPr>
          <w:rFonts w:ascii="Times New Roman" w:hAnsi="Times New Roman" w:cs="Times New Roman"/>
          <w:sz w:val="24"/>
          <w:szCs w:val="24"/>
          <w:lang w:val="ru-RU"/>
        </w:rPr>
        <w:t>Изобразительное</w:t>
      </w:r>
      <w:r w:rsidRPr="004928B2">
        <w:rPr>
          <w:rFonts w:ascii="Times New Roman" w:eastAsia="Times New Roman" w:hAnsi="Times New Roman"/>
          <w:color w:val="000000"/>
          <w:sz w:val="24"/>
          <w:lang w:val="ru-RU"/>
        </w:rPr>
        <w:t xml:space="preserve"> искусство. 5 класс/Горяева</w:t>
      </w:r>
      <w:r>
        <w:rPr>
          <w:rFonts w:ascii="Times New Roman" w:eastAsia="Times New Roman" w:hAnsi="Times New Roman"/>
          <w:color w:val="000000"/>
          <w:sz w:val="24"/>
        </w:rPr>
        <w:t> </w:t>
      </w:r>
      <w:r w:rsidRPr="004928B2">
        <w:rPr>
          <w:rFonts w:ascii="Times New Roman" w:eastAsia="Times New Roman" w:hAnsi="Times New Roman"/>
          <w:color w:val="000000"/>
          <w:sz w:val="24"/>
          <w:lang w:val="ru-RU"/>
        </w:rPr>
        <w:t>Н.</w:t>
      </w:r>
      <w:r>
        <w:rPr>
          <w:rFonts w:ascii="Times New Roman" w:eastAsia="Times New Roman" w:hAnsi="Times New Roman"/>
          <w:color w:val="000000"/>
          <w:sz w:val="24"/>
        </w:rPr>
        <w:t> </w:t>
      </w:r>
      <w:r w:rsidRPr="004928B2">
        <w:rPr>
          <w:rFonts w:ascii="Times New Roman" w:eastAsia="Times New Roman" w:hAnsi="Times New Roman"/>
          <w:color w:val="000000"/>
          <w:sz w:val="24"/>
          <w:lang w:val="ru-RU"/>
        </w:rPr>
        <w:t>А., Островская</w:t>
      </w:r>
      <w:r>
        <w:rPr>
          <w:rFonts w:ascii="Times New Roman" w:eastAsia="Times New Roman" w:hAnsi="Times New Roman"/>
          <w:color w:val="000000"/>
          <w:sz w:val="24"/>
        </w:rPr>
        <w:t> </w:t>
      </w:r>
      <w:r w:rsidRPr="004928B2">
        <w:rPr>
          <w:rFonts w:ascii="Times New Roman" w:eastAsia="Times New Roman" w:hAnsi="Times New Roman"/>
          <w:color w:val="000000"/>
          <w:sz w:val="24"/>
          <w:lang w:val="ru-RU"/>
        </w:rPr>
        <w:t>О.</w:t>
      </w:r>
      <w:r>
        <w:rPr>
          <w:rFonts w:ascii="Times New Roman" w:eastAsia="Times New Roman" w:hAnsi="Times New Roman"/>
          <w:color w:val="000000"/>
          <w:sz w:val="24"/>
        </w:rPr>
        <w:t> </w:t>
      </w:r>
      <w:r w:rsidRPr="004928B2">
        <w:rPr>
          <w:rFonts w:ascii="Times New Roman" w:eastAsia="Times New Roman" w:hAnsi="Times New Roman"/>
          <w:color w:val="000000"/>
          <w:sz w:val="24"/>
          <w:lang w:val="ru-RU"/>
        </w:rPr>
        <w:t xml:space="preserve">В.; под редакцией </w:t>
      </w:r>
      <w:proofErr w:type="spellStart"/>
      <w:r w:rsidRPr="004928B2">
        <w:rPr>
          <w:rFonts w:ascii="Times New Roman" w:eastAsia="Times New Roman" w:hAnsi="Times New Roman"/>
          <w:color w:val="000000"/>
          <w:sz w:val="24"/>
          <w:lang w:val="ru-RU"/>
        </w:rPr>
        <w:t>Неменского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 </w:t>
      </w:r>
      <w:r w:rsidRPr="004928B2">
        <w:rPr>
          <w:rFonts w:ascii="Times New Roman" w:eastAsia="Times New Roman" w:hAnsi="Times New Roman"/>
          <w:color w:val="000000"/>
          <w:sz w:val="24"/>
          <w:lang w:val="ru-RU"/>
        </w:rPr>
        <w:t>Б.</w:t>
      </w:r>
      <w:r>
        <w:rPr>
          <w:rFonts w:ascii="Times New Roman" w:eastAsia="Times New Roman" w:hAnsi="Times New Roman"/>
          <w:color w:val="000000"/>
          <w:sz w:val="24"/>
        </w:rPr>
        <w:t> </w:t>
      </w:r>
      <w:r w:rsidRPr="004928B2">
        <w:rPr>
          <w:rFonts w:ascii="Times New Roman" w:eastAsia="Times New Roman" w:hAnsi="Times New Roman"/>
          <w:color w:val="000000"/>
          <w:sz w:val="24"/>
          <w:lang w:val="ru-RU"/>
        </w:rPr>
        <w:t>М., Акционерное общество «Издательство «Просвещение»</w:t>
      </w:r>
    </w:p>
    <w:p w:rsidR="004928B2" w:rsidRPr="00064779" w:rsidRDefault="004928B2" w:rsidP="004928B2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064779">
        <w:rPr>
          <w:rFonts w:ascii="Times New Roman" w:hAnsi="Times New Roman" w:cs="Times New Roman"/>
          <w:b/>
          <w:sz w:val="24"/>
          <w:szCs w:val="24"/>
        </w:rPr>
        <w:t>МЕТОДИЧЕСКИЕ МАТЕРИАЛЫ ДЛЯ УЧИТЕЛЯ</w:t>
      </w:r>
    </w:p>
    <w:p w:rsidR="004928B2" w:rsidRPr="004928B2" w:rsidRDefault="004928B2" w:rsidP="004928B2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8B2">
        <w:rPr>
          <w:rFonts w:ascii="Times New Roman" w:hAnsi="Times New Roman" w:cs="Times New Roman"/>
          <w:sz w:val="24"/>
          <w:szCs w:val="24"/>
          <w:lang w:val="ru-RU"/>
        </w:rPr>
        <w:t>«Технологии личностно-ориентированного урока» В.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4928B2">
        <w:rPr>
          <w:rFonts w:ascii="Times New Roman" w:hAnsi="Times New Roman" w:cs="Times New Roman"/>
          <w:sz w:val="24"/>
          <w:szCs w:val="24"/>
          <w:lang w:val="ru-RU"/>
        </w:rPr>
        <w:t>В.</w:t>
      </w:r>
      <w:r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4928B2">
        <w:rPr>
          <w:rFonts w:ascii="Times New Roman" w:hAnsi="Times New Roman" w:cs="Times New Roman"/>
          <w:sz w:val="24"/>
          <w:szCs w:val="24"/>
          <w:lang w:val="ru-RU"/>
        </w:rPr>
        <w:t>Шоган</w:t>
      </w:r>
      <w:proofErr w:type="spellEnd"/>
      <w:r w:rsidRPr="004928B2">
        <w:rPr>
          <w:rFonts w:ascii="Times New Roman" w:hAnsi="Times New Roman" w:cs="Times New Roman"/>
          <w:sz w:val="24"/>
          <w:szCs w:val="24"/>
          <w:lang w:val="ru-RU"/>
        </w:rPr>
        <w:t>, Учитель, 2003г.</w:t>
      </w:r>
    </w:p>
    <w:p w:rsidR="004928B2" w:rsidRPr="004928B2" w:rsidRDefault="004928B2" w:rsidP="004928B2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8B2">
        <w:rPr>
          <w:rFonts w:ascii="Times New Roman" w:hAnsi="Times New Roman" w:cs="Times New Roman"/>
          <w:sz w:val="24"/>
          <w:szCs w:val="24"/>
          <w:lang w:val="ru-RU"/>
        </w:rPr>
        <w:t>«Искусство вокруг нас» Б.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4928B2">
        <w:rPr>
          <w:rFonts w:ascii="Times New Roman" w:hAnsi="Times New Roman" w:cs="Times New Roman"/>
          <w:sz w:val="24"/>
          <w:szCs w:val="24"/>
          <w:lang w:val="ru-RU"/>
        </w:rPr>
        <w:t>М.</w:t>
      </w:r>
      <w:r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4928B2">
        <w:rPr>
          <w:rFonts w:ascii="Times New Roman" w:hAnsi="Times New Roman" w:cs="Times New Roman"/>
          <w:sz w:val="24"/>
          <w:szCs w:val="24"/>
          <w:lang w:val="ru-RU"/>
        </w:rPr>
        <w:t>Неменский</w:t>
      </w:r>
      <w:proofErr w:type="spellEnd"/>
      <w:r w:rsidRPr="004928B2">
        <w:rPr>
          <w:rFonts w:ascii="Times New Roman" w:hAnsi="Times New Roman" w:cs="Times New Roman"/>
          <w:sz w:val="24"/>
          <w:szCs w:val="24"/>
          <w:lang w:val="ru-RU"/>
        </w:rPr>
        <w:t>, М.: «Просвещение», 2003г.</w:t>
      </w:r>
    </w:p>
    <w:p w:rsidR="004928B2" w:rsidRPr="004928B2" w:rsidRDefault="004928B2" w:rsidP="004928B2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8B2">
        <w:rPr>
          <w:rFonts w:ascii="Times New Roman" w:hAnsi="Times New Roman" w:cs="Times New Roman"/>
          <w:sz w:val="24"/>
          <w:szCs w:val="24"/>
          <w:lang w:val="ru-RU"/>
        </w:rPr>
        <w:t>«Твоя мастерская» Б.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4928B2">
        <w:rPr>
          <w:rFonts w:ascii="Times New Roman" w:hAnsi="Times New Roman" w:cs="Times New Roman"/>
          <w:sz w:val="24"/>
          <w:szCs w:val="24"/>
          <w:lang w:val="ru-RU"/>
        </w:rPr>
        <w:t>М.</w:t>
      </w:r>
      <w:r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4928B2">
        <w:rPr>
          <w:rFonts w:ascii="Times New Roman" w:hAnsi="Times New Roman" w:cs="Times New Roman"/>
          <w:sz w:val="24"/>
          <w:szCs w:val="24"/>
          <w:lang w:val="ru-RU"/>
        </w:rPr>
        <w:t>Неменский</w:t>
      </w:r>
      <w:proofErr w:type="spellEnd"/>
      <w:r w:rsidRPr="004928B2">
        <w:rPr>
          <w:rFonts w:ascii="Times New Roman" w:hAnsi="Times New Roman" w:cs="Times New Roman"/>
          <w:sz w:val="24"/>
          <w:szCs w:val="24"/>
          <w:lang w:val="ru-RU"/>
        </w:rPr>
        <w:t>, М.: «Просвещение», 2003г.</w:t>
      </w:r>
    </w:p>
    <w:p w:rsidR="004928B2" w:rsidRPr="004928B2" w:rsidRDefault="004928B2" w:rsidP="004928B2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8B2">
        <w:rPr>
          <w:rFonts w:ascii="Times New Roman" w:hAnsi="Times New Roman" w:cs="Times New Roman"/>
          <w:sz w:val="24"/>
          <w:szCs w:val="24"/>
          <w:lang w:val="ru-RU"/>
        </w:rPr>
        <w:t>«</w:t>
      </w:r>
      <w:proofErr w:type="gramStart"/>
      <w:r w:rsidRPr="004928B2">
        <w:rPr>
          <w:rFonts w:ascii="Times New Roman" w:hAnsi="Times New Roman" w:cs="Times New Roman"/>
          <w:sz w:val="24"/>
          <w:szCs w:val="24"/>
          <w:lang w:val="ru-RU"/>
        </w:rPr>
        <w:t>ИЗО</w:t>
      </w:r>
      <w:proofErr w:type="gramEnd"/>
      <w:r w:rsidRPr="004928B2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gramStart"/>
      <w:r w:rsidRPr="004928B2">
        <w:rPr>
          <w:rFonts w:ascii="Times New Roman" w:hAnsi="Times New Roman" w:cs="Times New Roman"/>
          <w:sz w:val="24"/>
          <w:szCs w:val="24"/>
          <w:lang w:val="ru-RU"/>
        </w:rPr>
        <w:t>художественный</w:t>
      </w:r>
      <w:proofErr w:type="gramEnd"/>
      <w:r w:rsidRPr="004928B2">
        <w:rPr>
          <w:rFonts w:ascii="Times New Roman" w:hAnsi="Times New Roman" w:cs="Times New Roman"/>
          <w:sz w:val="24"/>
          <w:szCs w:val="24"/>
          <w:lang w:val="ru-RU"/>
        </w:rPr>
        <w:t xml:space="preserve"> труд» (1-8) Б.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4928B2">
        <w:rPr>
          <w:rFonts w:ascii="Times New Roman" w:hAnsi="Times New Roman" w:cs="Times New Roman"/>
          <w:sz w:val="24"/>
          <w:szCs w:val="24"/>
          <w:lang w:val="ru-RU"/>
        </w:rPr>
        <w:t>М.</w:t>
      </w:r>
      <w:r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4928B2">
        <w:rPr>
          <w:rFonts w:ascii="Times New Roman" w:hAnsi="Times New Roman" w:cs="Times New Roman"/>
          <w:sz w:val="24"/>
          <w:szCs w:val="24"/>
          <w:lang w:val="ru-RU"/>
        </w:rPr>
        <w:t>Неменский</w:t>
      </w:r>
      <w:proofErr w:type="spellEnd"/>
      <w:r w:rsidRPr="004928B2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4928B2">
        <w:rPr>
          <w:rFonts w:ascii="Times New Roman" w:hAnsi="Times New Roman" w:cs="Times New Roman"/>
          <w:sz w:val="24"/>
          <w:szCs w:val="24"/>
          <w:lang w:val="ru-RU"/>
        </w:rPr>
        <w:t>М.:«Просвещение</w:t>
      </w:r>
      <w:proofErr w:type="spellEnd"/>
      <w:r w:rsidRPr="004928B2">
        <w:rPr>
          <w:rFonts w:ascii="Times New Roman" w:hAnsi="Times New Roman" w:cs="Times New Roman"/>
          <w:sz w:val="24"/>
          <w:szCs w:val="24"/>
          <w:lang w:val="ru-RU"/>
        </w:rPr>
        <w:t>», 2003г.</w:t>
      </w:r>
    </w:p>
    <w:p w:rsidR="004928B2" w:rsidRPr="004928B2" w:rsidRDefault="004928B2" w:rsidP="004928B2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8B2">
        <w:rPr>
          <w:rFonts w:ascii="Times New Roman" w:hAnsi="Times New Roman" w:cs="Times New Roman"/>
          <w:sz w:val="24"/>
          <w:szCs w:val="24"/>
          <w:lang w:val="ru-RU"/>
        </w:rPr>
        <w:t>«Рисунок, живопись» Ю.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4928B2">
        <w:rPr>
          <w:rFonts w:ascii="Times New Roman" w:hAnsi="Times New Roman" w:cs="Times New Roman"/>
          <w:sz w:val="24"/>
          <w:szCs w:val="24"/>
          <w:lang w:val="ru-RU"/>
        </w:rPr>
        <w:t>М.</w:t>
      </w:r>
      <w:r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4928B2">
        <w:rPr>
          <w:rFonts w:ascii="Times New Roman" w:hAnsi="Times New Roman" w:cs="Times New Roman"/>
          <w:sz w:val="24"/>
          <w:szCs w:val="24"/>
          <w:lang w:val="ru-RU"/>
        </w:rPr>
        <w:t>Кирцер</w:t>
      </w:r>
      <w:proofErr w:type="spellEnd"/>
      <w:r w:rsidRPr="004928B2">
        <w:rPr>
          <w:rFonts w:ascii="Times New Roman" w:hAnsi="Times New Roman" w:cs="Times New Roman"/>
          <w:sz w:val="24"/>
          <w:szCs w:val="24"/>
          <w:lang w:val="ru-RU"/>
        </w:rPr>
        <w:t>, М.: «Высшая школа», 1992г.</w:t>
      </w:r>
    </w:p>
    <w:p w:rsidR="004928B2" w:rsidRPr="004928B2" w:rsidRDefault="004928B2" w:rsidP="004928B2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8B2">
        <w:rPr>
          <w:rFonts w:ascii="Times New Roman" w:hAnsi="Times New Roman" w:cs="Times New Roman"/>
          <w:sz w:val="24"/>
          <w:szCs w:val="24"/>
          <w:lang w:val="ru-RU"/>
        </w:rPr>
        <w:t>«Академический рисунок» Н.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4928B2">
        <w:rPr>
          <w:rFonts w:ascii="Times New Roman" w:hAnsi="Times New Roman" w:cs="Times New Roman"/>
          <w:sz w:val="24"/>
          <w:szCs w:val="24"/>
          <w:lang w:val="ru-RU"/>
        </w:rPr>
        <w:t>Н.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4928B2">
        <w:rPr>
          <w:rFonts w:ascii="Times New Roman" w:hAnsi="Times New Roman" w:cs="Times New Roman"/>
          <w:sz w:val="24"/>
          <w:szCs w:val="24"/>
          <w:lang w:val="ru-RU"/>
        </w:rPr>
        <w:t>Ростовцев, М.: Просвещение, 1995г.</w:t>
      </w:r>
    </w:p>
    <w:p w:rsidR="004928B2" w:rsidRPr="004928B2" w:rsidRDefault="004928B2" w:rsidP="004928B2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8B2">
        <w:rPr>
          <w:rFonts w:ascii="Times New Roman" w:hAnsi="Times New Roman" w:cs="Times New Roman"/>
          <w:sz w:val="24"/>
          <w:szCs w:val="24"/>
          <w:lang w:val="ru-RU"/>
        </w:rPr>
        <w:t xml:space="preserve">«Школа </w:t>
      </w:r>
      <w:proofErr w:type="gramStart"/>
      <w:r w:rsidRPr="004928B2">
        <w:rPr>
          <w:rFonts w:ascii="Times New Roman" w:hAnsi="Times New Roman" w:cs="Times New Roman"/>
          <w:sz w:val="24"/>
          <w:szCs w:val="24"/>
          <w:lang w:val="ru-RU"/>
        </w:rPr>
        <w:t>ИЗО</w:t>
      </w:r>
      <w:proofErr w:type="gramEnd"/>
      <w:r w:rsidRPr="004928B2">
        <w:rPr>
          <w:rFonts w:ascii="Times New Roman" w:hAnsi="Times New Roman" w:cs="Times New Roman"/>
          <w:sz w:val="24"/>
          <w:szCs w:val="24"/>
          <w:lang w:val="ru-RU"/>
        </w:rPr>
        <w:t xml:space="preserve">» </w:t>
      </w:r>
      <w:proofErr w:type="gramStart"/>
      <w:r w:rsidRPr="004928B2">
        <w:rPr>
          <w:rFonts w:ascii="Times New Roman" w:hAnsi="Times New Roman" w:cs="Times New Roman"/>
          <w:sz w:val="24"/>
          <w:szCs w:val="24"/>
          <w:lang w:val="ru-RU"/>
        </w:rPr>
        <w:t>под</w:t>
      </w:r>
      <w:proofErr w:type="gramEnd"/>
      <w:r w:rsidRPr="004928B2">
        <w:rPr>
          <w:rFonts w:ascii="Times New Roman" w:hAnsi="Times New Roman" w:cs="Times New Roman"/>
          <w:sz w:val="24"/>
          <w:szCs w:val="24"/>
          <w:lang w:val="ru-RU"/>
        </w:rPr>
        <w:t xml:space="preserve"> редакцией Пономарева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4928B2">
        <w:rPr>
          <w:rFonts w:ascii="Times New Roman" w:hAnsi="Times New Roman" w:cs="Times New Roman"/>
          <w:sz w:val="24"/>
          <w:szCs w:val="24"/>
          <w:lang w:val="ru-RU"/>
        </w:rPr>
        <w:t>А.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4928B2">
        <w:rPr>
          <w:rFonts w:ascii="Times New Roman" w:hAnsi="Times New Roman" w:cs="Times New Roman"/>
          <w:sz w:val="24"/>
          <w:szCs w:val="24"/>
          <w:lang w:val="ru-RU"/>
        </w:rPr>
        <w:t xml:space="preserve">Н., М.: </w:t>
      </w:r>
      <w:proofErr w:type="spellStart"/>
      <w:r w:rsidRPr="004928B2">
        <w:rPr>
          <w:rFonts w:ascii="Times New Roman" w:hAnsi="Times New Roman" w:cs="Times New Roman"/>
          <w:sz w:val="24"/>
          <w:szCs w:val="24"/>
          <w:lang w:val="ru-RU"/>
        </w:rPr>
        <w:t>Агаров</w:t>
      </w:r>
      <w:proofErr w:type="spellEnd"/>
      <w:r w:rsidRPr="004928B2">
        <w:rPr>
          <w:rFonts w:ascii="Times New Roman" w:hAnsi="Times New Roman" w:cs="Times New Roman"/>
          <w:sz w:val="24"/>
          <w:szCs w:val="24"/>
          <w:lang w:val="ru-RU"/>
        </w:rPr>
        <w:t>, 1998г.</w:t>
      </w:r>
    </w:p>
    <w:p w:rsidR="004928B2" w:rsidRPr="004928B2" w:rsidRDefault="004928B2" w:rsidP="004928B2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8B2">
        <w:rPr>
          <w:rFonts w:ascii="Times New Roman" w:hAnsi="Times New Roman" w:cs="Times New Roman"/>
          <w:sz w:val="24"/>
          <w:szCs w:val="24"/>
          <w:lang w:val="ru-RU"/>
        </w:rPr>
        <w:t>«Звучащее безмолвие или основы искусства знания», М.: «Просвещение», 1997г.</w:t>
      </w:r>
    </w:p>
    <w:p w:rsidR="004928B2" w:rsidRPr="004928B2" w:rsidRDefault="004928B2" w:rsidP="004928B2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8B2">
        <w:rPr>
          <w:rFonts w:ascii="Times New Roman" w:hAnsi="Times New Roman" w:cs="Times New Roman"/>
          <w:sz w:val="24"/>
          <w:szCs w:val="24"/>
          <w:lang w:val="ru-RU"/>
        </w:rPr>
        <w:t>«Обучение ИЗО» С.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4928B2">
        <w:rPr>
          <w:rFonts w:ascii="Times New Roman" w:hAnsi="Times New Roman" w:cs="Times New Roman"/>
          <w:sz w:val="24"/>
          <w:szCs w:val="24"/>
          <w:lang w:val="ru-RU"/>
        </w:rPr>
        <w:t>В.</w:t>
      </w:r>
      <w:r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4928B2">
        <w:rPr>
          <w:rFonts w:ascii="Times New Roman" w:hAnsi="Times New Roman" w:cs="Times New Roman"/>
          <w:sz w:val="24"/>
          <w:szCs w:val="24"/>
          <w:lang w:val="ru-RU"/>
        </w:rPr>
        <w:t>Аранова</w:t>
      </w:r>
      <w:proofErr w:type="spellEnd"/>
      <w:r w:rsidRPr="004928B2">
        <w:rPr>
          <w:rFonts w:ascii="Times New Roman" w:hAnsi="Times New Roman" w:cs="Times New Roman"/>
          <w:sz w:val="24"/>
          <w:szCs w:val="24"/>
          <w:lang w:val="ru-RU"/>
        </w:rPr>
        <w:t>, Санкт-Петербург: «</w:t>
      </w:r>
      <w:proofErr w:type="spellStart"/>
      <w:r w:rsidRPr="004928B2">
        <w:rPr>
          <w:rFonts w:ascii="Times New Roman" w:hAnsi="Times New Roman" w:cs="Times New Roman"/>
          <w:sz w:val="24"/>
          <w:szCs w:val="24"/>
          <w:lang w:val="ru-RU"/>
        </w:rPr>
        <w:t>Каро</w:t>
      </w:r>
      <w:proofErr w:type="spellEnd"/>
      <w:r w:rsidRPr="004928B2">
        <w:rPr>
          <w:rFonts w:ascii="Times New Roman" w:hAnsi="Times New Roman" w:cs="Times New Roman"/>
          <w:sz w:val="24"/>
          <w:szCs w:val="24"/>
          <w:lang w:val="ru-RU"/>
        </w:rPr>
        <w:t>», 2004г.</w:t>
      </w:r>
    </w:p>
    <w:p w:rsidR="004928B2" w:rsidRPr="004928B2" w:rsidRDefault="004928B2" w:rsidP="004928B2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8B2">
        <w:rPr>
          <w:rFonts w:ascii="Times New Roman" w:hAnsi="Times New Roman" w:cs="Times New Roman"/>
          <w:sz w:val="24"/>
          <w:szCs w:val="24"/>
          <w:lang w:val="ru-RU"/>
        </w:rPr>
        <w:t>«Когда начинается художник» А.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4928B2">
        <w:rPr>
          <w:rFonts w:ascii="Times New Roman" w:hAnsi="Times New Roman" w:cs="Times New Roman"/>
          <w:sz w:val="24"/>
          <w:szCs w:val="24"/>
          <w:lang w:val="ru-RU"/>
        </w:rPr>
        <w:t>Д.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4928B2">
        <w:rPr>
          <w:rFonts w:ascii="Times New Roman" w:hAnsi="Times New Roman" w:cs="Times New Roman"/>
          <w:sz w:val="24"/>
          <w:szCs w:val="24"/>
          <w:lang w:val="ru-RU"/>
        </w:rPr>
        <w:t>Алехин, М.: Просвещение, 1994г.</w:t>
      </w:r>
    </w:p>
    <w:p w:rsidR="004928B2" w:rsidRPr="004928B2" w:rsidRDefault="004928B2" w:rsidP="004928B2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8B2">
        <w:rPr>
          <w:rFonts w:ascii="Times New Roman" w:hAnsi="Times New Roman" w:cs="Times New Roman"/>
          <w:sz w:val="24"/>
          <w:szCs w:val="24"/>
          <w:lang w:val="ru-RU"/>
        </w:rPr>
        <w:t>«Декоративно-оформительские работы» С.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4928B2">
        <w:rPr>
          <w:rFonts w:ascii="Times New Roman" w:hAnsi="Times New Roman" w:cs="Times New Roman"/>
          <w:sz w:val="24"/>
          <w:szCs w:val="24"/>
          <w:lang w:val="ru-RU"/>
        </w:rPr>
        <w:t>С.</w:t>
      </w:r>
      <w:r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4928B2">
        <w:rPr>
          <w:rFonts w:ascii="Times New Roman" w:hAnsi="Times New Roman" w:cs="Times New Roman"/>
          <w:sz w:val="24"/>
          <w:szCs w:val="24"/>
          <w:lang w:val="ru-RU"/>
        </w:rPr>
        <w:t>Губницкий</w:t>
      </w:r>
      <w:proofErr w:type="spellEnd"/>
      <w:r w:rsidRPr="004928B2">
        <w:rPr>
          <w:rFonts w:ascii="Times New Roman" w:hAnsi="Times New Roman" w:cs="Times New Roman"/>
          <w:sz w:val="24"/>
          <w:szCs w:val="24"/>
          <w:lang w:val="ru-RU"/>
        </w:rPr>
        <w:t xml:space="preserve">, М.: </w:t>
      </w:r>
      <w:proofErr w:type="spellStart"/>
      <w:r w:rsidRPr="004928B2">
        <w:rPr>
          <w:rFonts w:ascii="Times New Roman" w:hAnsi="Times New Roman" w:cs="Times New Roman"/>
          <w:sz w:val="24"/>
          <w:szCs w:val="24"/>
          <w:lang w:val="ru-RU"/>
        </w:rPr>
        <w:t>Профиздат</w:t>
      </w:r>
      <w:proofErr w:type="spellEnd"/>
      <w:r w:rsidRPr="004928B2">
        <w:rPr>
          <w:rFonts w:ascii="Times New Roman" w:hAnsi="Times New Roman" w:cs="Times New Roman"/>
          <w:sz w:val="24"/>
          <w:szCs w:val="24"/>
          <w:lang w:val="ru-RU"/>
        </w:rPr>
        <w:t>, 1961г.</w:t>
      </w:r>
    </w:p>
    <w:p w:rsidR="004928B2" w:rsidRPr="004928B2" w:rsidRDefault="004928B2" w:rsidP="004928B2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928B2">
        <w:rPr>
          <w:rFonts w:ascii="Times New Roman" w:hAnsi="Times New Roman" w:cs="Times New Roman"/>
          <w:b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4928B2" w:rsidRPr="004928B2" w:rsidRDefault="004928B2" w:rsidP="004928B2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4779">
        <w:rPr>
          <w:rFonts w:ascii="Times New Roman" w:hAnsi="Times New Roman" w:cs="Times New Roman"/>
          <w:sz w:val="24"/>
          <w:szCs w:val="24"/>
        </w:rPr>
        <w:t>http</w:t>
      </w:r>
      <w:r w:rsidRPr="004928B2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064779">
        <w:rPr>
          <w:rFonts w:ascii="Times New Roman" w:hAnsi="Times New Roman" w:cs="Times New Roman"/>
          <w:sz w:val="24"/>
          <w:szCs w:val="24"/>
        </w:rPr>
        <w:t>som</w:t>
      </w:r>
      <w:proofErr w:type="spellEnd"/>
      <w:r w:rsidRPr="004928B2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064779">
        <w:rPr>
          <w:rFonts w:ascii="Times New Roman" w:hAnsi="Times New Roman" w:cs="Times New Roman"/>
          <w:sz w:val="24"/>
          <w:szCs w:val="24"/>
        </w:rPr>
        <w:t>fio</w:t>
      </w:r>
      <w:proofErr w:type="spellEnd"/>
      <w:r w:rsidRPr="004928B2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064779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4928B2">
        <w:rPr>
          <w:rFonts w:ascii="Times New Roman" w:hAnsi="Times New Roman" w:cs="Times New Roman"/>
          <w:sz w:val="24"/>
          <w:szCs w:val="24"/>
          <w:lang w:val="ru-RU"/>
        </w:rPr>
        <w:t xml:space="preserve"> Сетевое объединение методистов «СОМ» (проект Федерации Интернет-образования)</w:t>
      </w:r>
    </w:p>
    <w:p w:rsidR="004928B2" w:rsidRPr="004928B2" w:rsidRDefault="004928B2" w:rsidP="004928B2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4779">
        <w:rPr>
          <w:rFonts w:ascii="Times New Roman" w:hAnsi="Times New Roman" w:cs="Times New Roman"/>
          <w:sz w:val="24"/>
          <w:szCs w:val="24"/>
        </w:rPr>
        <w:t>http</w:t>
      </w:r>
      <w:r w:rsidRPr="004928B2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064779">
        <w:rPr>
          <w:rFonts w:ascii="Times New Roman" w:hAnsi="Times New Roman" w:cs="Times New Roman"/>
          <w:sz w:val="24"/>
          <w:szCs w:val="24"/>
        </w:rPr>
        <w:t>catalog</w:t>
      </w:r>
      <w:r w:rsidRPr="004928B2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064779">
        <w:rPr>
          <w:rFonts w:ascii="Times New Roman" w:hAnsi="Times New Roman" w:cs="Times New Roman"/>
          <w:sz w:val="24"/>
          <w:szCs w:val="24"/>
        </w:rPr>
        <w:t>alledu</w:t>
      </w:r>
      <w:proofErr w:type="spellEnd"/>
      <w:r w:rsidRPr="004928B2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064779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4928B2">
        <w:rPr>
          <w:rFonts w:ascii="Times New Roman" w:hAnsi="Times New Roman" w:cs="Times New Roman"/>
          <w:sz w:val="24"/>
          <w:szCs w:val="24"/>
          <w:lang w:val="ru-RU"/>
        </w:rPr>
        <w:t xml:space="preserve"> Портал «Все образование»</w:t>
      </w:r>
    </w:p>
    <w:p w:rsidR="004928B2" w:rsidRPr="004928B2" w:rsidRDefault="004928B2" w:rsidP="004928B2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4779">
        <w:rPr>
          <w:rFonts w:ascii="Times New Roman" w:hAnsi="Times New Roman" w:cs="Times New Roman"/>
          <w:sz w:val="24"/>
          <w:szCs w:val="24"/>
        </w:rPr>
        <w:t>http</w:t>
      </w:r>
      <w:r w:rsidRPr="004928B2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064779">
        <w:rPr>
          <w:rFonts w:ascii="Times New Roman" w:hAnsi="Times New Roman" w:cs="Times New Roman"/>
          <w:sz w:val="24"/>
          <w:szCs w:val="24"/>
        </w:rPr>
        <w:t>fcior</w:t>
      </w:r>
      <w:proofErr w:type="spellEnd"/>
      <w:r w:rsidRPr="004928B2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064779">
        <w:rPr>
          <w:rFonts w:ascii="Times New Roman" w:hAnsi="Times New Roman" w:cs="Times New Roman"/>
          <w:sz w:val="24"/>
          <w:szCs w:val="24"/>
        </w:rPr>
        <w:t>edu</w:t>
      </w:r>
      <w:proofErr w:type="spellEnd"/>
      <w:r w:rsidRPr="004928B2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064779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4928B2">
        <w:rPr>
          <w:rFonts w:ascii="Times New Roman" w:hAnsi="Times New Roman" w:cs="Times New Roman"/>
          <w:sz w:val="24"/>
          <w:szCs w:val="24"/>
          <w:lang w:val="ru-RU"/>
        </w:rPr>
        <w:t xml:space="preserve"> Федеральный центр информационно-образовательных ресурсов</w:t>
      </w:r>
    </w:p>
    <w:p w:rsidR="004928B2" w:rsidRPr="004928B2" w:rsidRDefault="004928B2" w:rsidP="004928B2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4779">
        <w:rPr>
          <w:rFonts w:ascii="Times New Roman" w:hAnsi="Times New Roman" w:cs="Times New Roman"/>
          <w:sz w:val="24"/>
          <w:szCs w:val="24"/>
        </w:rPr>
        <w:t>http</w:t>
      </w:r>
      <w:r w:rsidRPr="004928B2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064779">
        <w:rPr>
          <w:rFonts w:ascii="Times New Roman" w:hAnsi="Times New Roman" w:cs="Times New Roman"/>
          <w:sz w:val="24"/>
          <w:szCs w:val="24"/>
        </w:rPr>
        <w:t>school</w:t>
      </w:r>
      <w:r w:rsidRPr="004928B2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064779">
        <w:rPr>
          <w:rFonts w:ascii="Times New Roman" w:hAnsi="Times New Roman" w:cs="Times New Roman"/>
          <w:sz w:val="24"/>
          <w:szCs w:val="24"/>
        </w:rPr>
        <w:t>collection</w:t>
      </w:r>
      <w:r w:rsidRPr="004928B2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064779">
        <w:rPr>
          <w:rFonts w:ascii="Times New Roman" w:hAnsi="Times New Roman" w:cs="Times New Roman"/>
          <w:sz w:val="24"/>
          <w:szCs w:val="24"/>
        </w:rPr>
        <w:t>edu</w:t>
      </w:r>
      <w:proofErr w:type="spellEnd"/>
      <w:r w:rsidRPr="004928B2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064779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4928B2">
        <w:rPr>
          <w:rFonts w:ascii="Times New Roman" w:hAnsi="Times New Roman" w:cs="Times New Roman"/>
          <w:sz w:val="24"/>
          <w:szCs w:val="24"/>
          <w:lang w:val="ru-RU"/>
        </w:rPr>
        <w:t>/ Единая Коллекция цифровых образовательных ресурсов</w:t>
      </w:r>
    </w:p>
    <w:p w:rsidR="004928B2" w:rsidRPr="004928B2" w:rsidRDefault="004928B2" w:rsidP="004928B2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4779">
        <w:rPr>
          <w:rFonts w:ascii="Times New Roman" w:hAnsi="Times New Roman" w:cs="Times New Roman"/>
          <w:sz w:val="24"/>
          <w:szCs w:val="24"/>
        </w:rPr>
        <w:t>http</w:t>
      </w:r>
      <w:r w:rsidRPr="004928B2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064779">
        <w:rPr>
          <w:rFonts w:ascii="Times New Roman" w:hAnsi="Times New Roman" w:cs="Times New Roman"/>
          <w:sz w:val="24"/>
          <w:szCs w:val="24"/>
        </w:rPr>
        <w:t>www</w:t>
      </w:r>
      <w:r w:rsidRPr="004928B2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064779">
        <w:rPr>
          <w:rFonts w:ascii="Times New Roman" w:hAnsi="Times New Roman" w:cs="Times New Roman"/>
          <w:sz w:val="24"/>
          <w:szCs w:val="24"/>
        </w:rPr>
        <w:t>rusedu</w:t>
      </w:r>
      <w:proofErr w:type="spellEnd"/>
      <w:r w:rsidRPr="004928B2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064779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4928B2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064779">
        <w:rPr>
          <w:rFonts w:ascii="Times New Roman" w:hAnsi="Times New Roman" w:cs="Times New Roman"/>
          <w:sz w:val="24"/>
          <w:szCs w:val="24"/>
        </w:rPr>
        <w:t>izo</w:t>
      </w:r>
      <w:proofErr w:type="spellEnd"/>
      <w:r w:rsidRPr="004928B2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064779">
        <w:rPr>
          <w:rFonts w:ascii="Times New Roman" w:hAnsi="Times New Roman" w:cs="Times New Roman"/>
          <w:sz w:val="24"/>
          <w:szCs w:val="24"/>
        </w:rPr>
        <w:t>mhk</w:t>
      </w:r>
      <w:proofErr w:type="spellEnd"/>
      <w:r w:rsidRPr="004928B2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064779">
        <w:rPr>
          <w:rFonts w:ascii="Times New Roman" w:hAnsi="Times New Roman" w:cs="Times New Roman"/>
          <w:sz w:val="24"/>
          <w:szCs w:val="24"/>
        </w:rPr>
        <w:t>list</w:t>
      </w:r>
      <w:r w:rsidRPr="004928B2">
        <w:rPr>
          <w:rFonts w:ascii="Times New Roman" w:hAnsi="Times New Roman" w:cs="Times New Roman"/>
          <w:sz w:val="24"/>
          <w:szCs w:val="24"/>
          <w:lang w:val="ru-RU"/>
        </w:rPr>
        <w:t>_41.</w:t>
      </w:r>
      <w:r w:rsidRPr="00064779">
        <w:rPr>
          <w:rFonts w:ascii="Times New Roman" w:hAnsi="Times New Roman" w:cs="Times New Roman"/>
          <w:sz w:val="24"/>
          <w:szCs w:val="24"/>
        </w:rPr>
        <w:t>html</w:t>
      </w:r>
      <w:r w:rsidRPr="004928B2">
        <w:rPr>
          <w:rFonts w:ascii="Times New Roman" w:hAnsi="Times New Roman" w:cs="Times New Roman"/>
          <w:sz w:val="24"/>
          <w:szCs w:val="24"/>
          <w:lang w:val="ru-RU"/>
        </w:rPr>
        <w:t xml:space="preserve"> Документы и презентации для учителя ИЗО</w:t>
      </w:r>
    </w:p>
    <w:p w:rsidR="004928B2" w:rsidRPr="004928B2" w:rsidRDefault="004928B2" w:rsidP="004928B2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4779">
        <w:rPr>
          <w:rFonts w:ascii="Times New Roman" w:hAnsi="Times New Roman" w:cs="Times New Roman"/>
          <w:sz w:val="24"/>
          <w:szCs w:val="24"/>
        </w:rPr>
        <w:t>http</w:t>
      </w:r>
      <w:r w:rsidRPr="004928B2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064779">
        <w:rPr>
          <w:rFonts w:ascii="Times New Roman" w:hAnsi="Times New Roman" w:cs="Times New Roman"/>
          <w:sz w:val="24"/>
          <w:szCs w:val="24"/>
        </w:rPr>
        <w:t>www</w:t>
      </w:r>
      <w:r w:rsidRPr="004928B2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064779">
        <w:rPr>
          <w:rFonts w:ascii="Times New Roman" w:hAnsi="Times New Roman" w:cs="Times New Roman"/>
          <w:sz w:val="24"/>
          <w:szCs w:val="24"/>
        </w:rPr>
        <w:t>izorisunok</w:t>
      </w:r>
      <w:proofErr w:type="spellEnd"/>
      <w:r w:rsidRPr="004928B2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064779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4928B2">
        <w:rPr>
          <w:rFonts w:ascii="Times New Roman" w:hAnsi="Times New Roman" w:cs="Times New Roman"/>
          <w:sz w:val="24"/>
          <w:szCs w:val="24"/>
          <w:lang w:val="ru-RU"/>
        </w:rPr>
        <w:t>/ Уроки живописи акварелью</w:t>
      </w:r>
    </w:p>
    <w:p w:rsidR="004928B2" w:rsidRPr="004928B2" w:rsidRDefault="004928B2" w:rsidP="004928B2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4779">
        <w:rPr>
          <w:rFonts w:ascii="Times New Roman" w:hAnsi="Times New Roman" w:cs="Times New Roman"/>
          <w:sz w:val="24"/>
          <w:szCs w:val="24"/>
        </w:rPr>
        <w:t>http</w:t>
      </w:r>
      <w:r w:rsidRPr="004928B2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064779">
        <w:rPr>
          <w:rFonts w:ascii="Times New Roman" w:hAnsi="Times New Roman" w:cs="Times New Roman"/>
          <w:sz w:val="24"/>
          <w:szCs w:val="24"/>
        </w:rPr>
        <w:t>www</w:t>
      </w:r>
      <w:r w:rsidRPr="004928B2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064779">
        <w:rPr>
          <w:rFonts w:ascii="Times New Roman" w:hAnsi="Times New Roman" w:cs="Times New Roman"/>
          <w:sz w:val="24"/>
          <w:szCs w:val="24"/>
        </w:rPr>
        <w:t>artap</w:t>
      </w:r>
      <w:proofErr w:type="spellEnd"/>
      <w:r w:rsidRPr="004928B2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064779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4928B2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064779">
        <w:rPr>
          <w:rFonts w:ascii="Times New Roman" w:hAnsi="Times New Roman" w:cs="Times New Roman"/>
          <w:sz w:val="24"/>
          <w:szCs w:val="24"/>
        </w:rPr>
        <w:t>galery</w:t>
      </w:r>
      <w:proofErr w:type="spellEnd"/>
      <w:r w:rsidRPr="004928B2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064779">
        <w:rPr>
          <w:rFonts w:ascii="Times New Roman" w:hAnsi="Times New Roman" w:cs="Times New Roman"/>
          <w:sz w:val="24"/>
          <w:szCs w:val="24"/>
        </w:rPr>
        <w:t>htm</w:t>
      </w:r>
      <w:proofErr w:type="spellEnd"/>
      <w:r w:rsidRPr="004928B2">
        <w:rPr>
          <w:rFonts w:ascii="Times New Roman" w:hAnsi="Times New Roman" w:cs="Times New Roman"/>
          <w:sz w:val="24"/>
          <w:szCs w:val="24"/>
          <w:lang w:val="ru-RU"/>
        </w:rPr>
        <w:t xml:space="preserve"> Женские портреты великих мастеров</w:t>
      </w:r>
    </w:p>
    <w:p w:rsidR="004928B2" w:rsidRPr="004928B2" w:rsidRDefault="004928B2" w:rsidP="004928B2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4779">
        <w:rPr>
          <w:rFonts w:ascii="Times New Roman" w:hAnsi="Times New Roman" w:cs="Times New Roman"/>
          <w:sz w:val="24"/>
          <w:szCs w:val="24"/>
        </w:rPr>
        <w:t>http</w:t>
      </w:r>
      <w:r w:rsidRPr="004928B2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064779">
        <w:rPr>
          <w:rFonts w:ascii="Times New Roman" w:hAnsi="Times New Roman" w:cs="Times New Roman"/>
          <w:sz w:val="24"/>
          <w:szCs w:val="24"/>
        </w:rPr>
        <w:t>luntiki</w:t>
      </w:r>
      <w:proofErr w:type="spellEnd"/>
      <w:r w:rsidRPr="004928B2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064779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4928B2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064779">
        <w:rPr>
          <w:rFonts w:ascii="Times New Roman" w:hAnsi="Times New Roman" w:cs="Times New Roman"/>
          <w:sz w:val="24"/>
          <w:szCs w:val="24"/>
        </w:rPr>
        <w:t>blog</w:t>
      </w:r>
      <w:r w:rsidRPr="004928B2">
        <w:rPr>
          <w:rFonts w:ascii="Times New Roman" w:hAnsi="Times New Roman" w:cs="Times New Roman"/>
          <w:sz w:val="24"/>
          <w:szCs w:val="24"/>
          <w:lang w:val="ru-RU"/>
        </w:rPr>
        <w:t>/</w:t>
      </w:r>
      <w:proofErr w:type="spellStart"/>
      <w:r w:rsidRPr="00064779">
        <w:rPr>
          <w:rFonts w:ascii="Times New Roman" w:hAnsi="Times New Roman" w:cs="Times New Roman"/>
          <w:sz w:val="24"/>
          <w:szCs w:val="24"/>
        </w:rPr>
        <w:t>risunok</w:t>
      </w:r>
      <w:proofErr w:type="spellEnd"/>
      <w:r w:rsidRPr="004928B2">
        <w:rPr>
          <w:rFonts w:ascii="Times New Roman" w:hAnsi="Times New Roman" w:cs="Times New Roman"/>
          <w:sz w:val="24"/>
          <w:szCs w:val="24"/>
          <w:lang w:val="ru-RU"/>
        </w:rPr>
        <w:t>/745.</w:t>
      </w:r>
      <w:r w:rsidRPr="00064779">
        <w:rPr>
          <w:rFonts w:ascii="Times New Roman" w:hAnsi="Times New Roman" w:cs="Times New Roman"/>
          <w:sz w:val="24"/>
          <w:szCs w:val="24"/>
        </w:rPr>
        <w:t>html</w:t>
      </w:r>
      <w:r w:rsidRPr="004928B2">
        <w:rPr>
          <w:rFonts w:ascii="Times New Roman" w:hAnsi="Times New Roman" w:cs="Times New Roman"/>
          <w:sz w:val="24"/>
          <w:szCs w:val="24"/>
          <w:lang w:val="ru-RU"/>
        </w:rPr>
        <w:t xml:space="preserve"> поэтапное рисование для детей</w:t>
      </w:r>
    </w:p>
    <w:p w:rsidR="004928B2" w:rsidRPr="004928B2" w:rsidRDefault="004928B2" w:rsidP="004928B2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4779">
        <w:rPr>
          <w:rFonts w:ascii="Times New Roman" w:hAnsi="Times New Roman" w:cs="Times New Roman"/>
          <w:sz w:val="24"/>
          <w:szCs w:val="24"/>
        </w:rPr>
        <w:t>http</w:t>
      </w:r>
      <w:r w:rsidRPr="004928B2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064779">
        <w:rPr>
          <w:rFonts w:ascii="Times New Roman" w:hAnsi="Times New Roman" w:cs="Times New Roman"/>
          <w:sz w:val="24"/>
          <w:szCs w:val="24"/>
        </w:rPr>
        <w:t>art</w:t>
      </w:r>
      <w:r w:rsidRPr="004928B2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064779">
        <w:rPr>
          <w:rFonts w:ascii="Times New Roman" w:hAnsi="Times New Roman" w:cs="Times New Roman"/>
          <w:sz w:val="24"/>
          <w:szCs w:val="24"/>
        </w:rPr>
        <w:t>in</w:t>
      </w:r>
      <w:r w:rsidRPr="004928B2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064779">
        <w:rPr>
          <w:rFonts w:ascii="Times New Roman" w:hAnsi="Times New Roman" w:cs="Times New Roman"/>
          <w:sz w:val="24"/>
          <w:szCs w:val="24"/>
        </w:rPr>
        <w:t>school</w:t>
      </w:r>
      <w:r w:rsidRPr="004928B2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064779">
        <w:rPr>
          <w:rFonts w:ascii="Times New Roman" w:hAnsi="Times New Roman" w:cs="Times New Roman"/>
          <w:sz w:val="24"/>
          <w:szCs w:val="24"/>
        </w:rPr>
        <w:t>narod</w:t>
      </w:r>
      <w:proofErr w:type="spellEnd"/>
      <w:r w:rsidRPr="004928B2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064779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4928B2">
        <w:rPr>
          <w:rFonts w:ascii="Times New Roman" w:hAnsi="Times New Roman" w:cs="Times New Roman"/>
          <w:sz w:val="24"/>
          <w:szCs w:val="24"/>
          <w:lang w:val="ru-RU"/>
        </w:rPr>
        <w:t>/ Искусство в школе</w:t>
      </w:r>
    </w:p>
    <w:p w:rsidR="004928B2" w:rsidRPr="004928B2" w:rsidRDefault="004928B2" w:rsidP="004928B2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64779">
        <w:rPr>
          <w:rFonts w:ascii="Times New Roman" w:hAnsi="Times New Roman" w:cs="Times New Roman"/>
          <w:sz w:val="24"/>
          <w:szCs w:val="24"/>
        </w:rPr>
        <w:t>http</w:t>
      </w:r>
      <w:r w:rsidRPr="004928B2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064779">
        <w:rPr>
          <w:rFonts w:ascii="Times New Roman" w:hAnsi="Times New Roman" w:cs="Times New Roman"/>
          <w:sz w:val="24"/>
          <w:szCs w:val="24"/>
        </w:rPr>
        <w:t>www</w:t>
      </w:r>
      <w:r w:rsidRPr="004928B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064779">
        <w:rPr>
          <w:rFonts w:ascii="Times New Roman" w:hAnsi="Times New Roman" w:cs="Times New Roman"/>
          <w:sz w:val="24"/>
          <w:szCs w:val="24"/>
        </w:rPr>
        <w:t>it</w:t>
      </w:r>
      <w:r w:rsidRPr="004928B2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064779">
        <w:rPr>
          <w:rFonts w:ascii="Times New Roman" w:hAnsi="Times New Roman" w:cs="Times New Roman"/>
          <w:sz w:val="24"/>
          <w:szCs w:val="24"/>
        </w:rPr>
        <w:t>n</w:t>
      </w:r>
      <w:r w:rsidRPr="004928B2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064779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4928B2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064779">
        <w:rPr>
          <w:rFonts w:ascii="Times New Roman" w:hAnsi="Times New Roman" w:cs="Times New Roman"/>
          <w:sz w:val="24"/>
          <w:szCs w:val="24"/>
        </w:rPr>
        <w:t>communities</w:t>
      </w:r>
      <w:r w:rsidRPr="004928B2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064779">
        <w:rPr>
          <w:rFonts w:ascii="Times New Roman" w:hAnsi="Times New Roman" w:cs="Times New Roman"/>
          <w:sz w:val="24"/>
          <w:szCs w:val="24"/>
        </w:rPr>
        <w:t>aspx</w:t>
      </w:r>
      <w:proofErr w:type="spellEnd"/>
      <w:r w:rsidRPr="004928B2">
        <w:rPr>
          <w:rFonts w:ascii="Times New Roman" w:hAnsi="Times New Roman" w:cs="Times New Roman"/>
          <w:sz w:val="24"/>
          <w:szCs w:val="24"/>
          <w:lang w:val="ru-RU"/>
        </w:rPr>
        <w:t>?</w:t>
      </w:r>
      <w:r w:rsidRPr="00064779">
        <w:rPr>
          <w:rFonts w:ascii="Times New Roman" w:hAnsi="Times New Roman" w:cs="Times New Roman"/>
          <w:sz w:val="24"/>
          <w:szCs w:val="24"/>
        </w:rPr>
        <w:t>cat</w:t>
      </w:r>
      <w:r w:rsidRPr="004928B2">
        <w:rPr>
          <w:rFonts w:ascii="Times New Roman" w:hAnsi="Times New Roman" w:cs="Times New Roman"/>
          <w:sz w:val="24"/>
          <w:szCs w:val="24"/>
          <w:lang w:val="ru-RU"/>
        </w:rPr>
        <w:t>_</w:t>
      </w:r>
      <w:r w:rsidRPr="00064779">
        <w:rPr>
          <w:rFonts w:ascii="Times New Roman" w:hAnsi="Times New Roman" w:cs="Times New Roman"/>
          <w:sz w:val="24"/>
          <w:szCs w:val="24"/>
        </w:rPr>
        <w:t>no</w:t>
      </w:r>
      <w:r w:rsidRPr="004928B2">
        <w:rPr>
          <w:rFonts w:ascii="Times New Roman" w:hAnsi="Times New Roman" w:cs="Times New Roman"/>
          <w:sz w:val="24"/>
          <w:szCs w:val="24"/>
          <w:lang w:val="ru-RU"/>
        </w:rPr>
        <w:t>=4262&amp;</w:t>
      </w:r>
      <w:proofErr w:type="spellStart"/>
      <w:r w:rsidRPr="00064779">
        <w:rPr>
          <w:rFonts w:ascii="Times New Roman" w:hAnsi="Times New Roman" w:cs="Times New Roman"/>
          <w:sz w:val="24"/>
          <w:szCs w:val="24"/>
        </w:rPr>
        <w:t>tmpl</w:t>
      </w:r>
      <w:proofErr w:type="spellEnd"/>
      <w:r w:rsidRPr="004928B2">
        <w:rPr>
          <w:rFonts w:ascii="Times New Roman" w:hAnsi="Times New Roman" w:cs="Times New Roman"/>
          <w:sz w:val="24"/>
          <w:szCs w:val="24"/>
          <w:lang w:val="ru-RU"/>
        </w:rPr>
        <w:t>=</w:t>
      </w:r>
      <w:r w:rsidRPr="00064779">
        <w:rPr>
          <w:rFonts w:ascii="Times New Roman" w:hAnsi="Times New Roman" w:cs="Times New Roman"/>
          <w:sz w:val="24"/>
          <w:szCs w:val="24"/>
        </w:rPr>
        <w:t>com</w:t>
      </w:r>
      <w:r w:rsidRPr="004928B2">
        <w:rPr>
          <w:rFonts w:ascii="Times New Roman" w:hAnsi="Times New Roman" w:cs="Times New Roman"/>
          <w:sz w:val="24"/>
          <w:szCs w:val="24"/>
          <w:lang w:val="ru-RU"/>
        </w:rPr>
        <w:t xml:space="preserve"> Портал «Сеть творческих учителей»</w:t>
      </w:r>
    </w:p>
    <w:p w:rsidR="004928B2" w:rsidRPr="004928B2" w:rsidRDefault="004928B2" w:rsidP="004928B2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928B2">
        <w:rPr>
          <w:rFonts w:ascii="Times New Roman" w:hAnsi="Times New Roman" w:cs="Times New Roman"/>
          <w:b/>
          <w:sz w:val="24"/>
          <w:szCs w:val="24"/>
          <w:lang w:val="ru-RU"/>
        </w:rPr>
        <w:t>МАТЕРИАЛЬНО-ТЕХНИЧЕСКОЕ ОБЕСПЕЧЕНИЕ ОБРАЗОВАТЕЛЬНОГО ПРОЦЕССА</w:t>
      </w:r>
    </w:p>
    <w:p w:rsidR="004928B2" w:rsidRPr="004928B2" w:rsidRDefault="004928B2" w:rsidP="004928B2">
      <w:pPr>
        <w:spacing w:before="120" w:after="12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928B2">
        <w:rPr>
          <w:rFonts w:ascii="Times New Roman" w:hAnsi="Times New Roman" w:cs="Times New Roman"/>
          <w:b/>
          <w:sz w:val="24"/>
          <w:szCs w:val="24"/>
          <w:lang w:val="ru-RU"/>
        </w:rPr>
        <w:t>УЧЕБНОЕ ОБОРУДОВАНИЕ</w:t>
      </w:r>
    </w:p>
    <w:p w:rsidR="004928B2" w:rsidRDefault="004928B2" w:rsidP="004928B2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Проектор</w:t>
      </w:r>
      <w:proofErr w:type="spellEnd"/>
    </w:p>
    <w:p w:rsidR="004928B2" w:rsidRDefault="004928B2" w:rsidP="004928B2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E5F0B">
        <w:rPr>
          <w:rFonts w:ascii="Times New Roman" w:hAnsi="Times New Roman" w:cs="Times New Roman"/>
          <w:sz w:val="24"/>
          <w:szCs w:val="24"/>
        </w:rPr>
        <w:t>Экран</w:t>
      </w:r>
      <w:proofErr w:type="spellEnd"/>
      <w:r w:rsidRPr="00CE5F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5F0B">
        <w:rPr>
          <w:rFonts w:ascii="Times New Roman" w:hAnsi="Times New Roman" w:cs="Times New Roman"/>
          <w:sz w:val="24"/>
          <w:szCs w:val="24"/>
        </w:rPr>
        <w:t>проекционный</w:t>
      </w:r>
      <w:proofErr w:type="spellEnd"/>
    </w:p>
    <w:p w:rsidR="004928B2" w:rsidRDefault="004928B2" w:rsidP="004928B2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E5F0B">
        <w:rPr>
          <w:rFonts w:ascii="Times New Roman" w:hAnsi="Times New Roman" w:cs="Times New Roman"/>
          <w:sz w:val="24"/>
          <w:szCs w:val="24"/>
        </w:rPr>
        <w:t>Компьютер</w:t>
      </w:r>
      <w:proofErr w:type="spellEnd"/>
    </w:p>
    <w:p w:rsidR="004928B2" w:rsidRPr="00CE5F0B" w:rsidRDefault="004928B2" w:rsidP="004928B2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E5F0B">
        <w:rPr>
          <w:rFonts w:ascii="Times New Roman" w:hAnsi="Times New Roman" w:cs="Times New Roman"/>
          <w:sz w:val="24"/>
          <w:szCs w:val="24"/>
        </w:rPr>
        <w:t>Аудиотехнические</w:t>
      </w:r>
      <w:proofErr w:type="spellEnd"/>
      <w:r w:rsidRPr="00CE5F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5F0B">
        <w:rPr>
          <w:rFonts w:ascii="Times New Roman" w:hAnsi="Times New Roman" w:cs="Times New Roman"/>
          <w:sz w:val="24"/>
          <w:szCs w:val="24"/>
        </w:rPr>
        <w:t>средства</w:t>
      </w:r>
      <w:proofErr w:type="spellEnd"/>
      <w:r w:rsidRPr="00CE5F0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E5F0B">
        <w:rPr>
          <w:rFonts w:ascii="Times New Roman" w:hAnsi="Times New Roman" w:cs="Times New Roman"/>
          <w:sz w:val="24"/>
          <w:szCs w:val="24"/>
        </w:rPr>
        <w:t>колонки</w:t>
      </w:r>
      <w:proofErr w:type="spellEnd"/>
      <w:r w:rsidRPr="00CE5F0B">
        <w:rPr>
          <w:rFonts w:ascii="Times New Roman" w:hAnsi="Times New Roman" w:cs="Times New Roman"/>
          <w:sz w:val="24"/>
          <w:szCs w:val="24"/>
        </w:rPr>
        <w:t>)</w:t>
      </w:r>
    </w:p>
    <w:p w:rsidR="004928B2" w:rsidRPr="00CE5F0B" w:rsidRDefault="004928B2" w:rsidP="004928B2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CE5F0B">
        <w:rPr>
          <w:rFonts w:ascii="Times New Roman" w:hAnsi="Times New Roman" w:cs="Times New Roman"/>
          <w:b/>
          <w:sz w:val="24"/>
          <w:szCs w:val="24"/>
        </w:rPr>
        <w:t>ОБОРУДОВАНИЕ ДЛЯ ПРАКТИЧЕСКИХ РАБОТ</w:t>
      </w:r>
    </w:p>
    <w:p w:rsidR="004928B2" w:rsidRDefault="004928B2" w:rsidP="004928B2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E5F0B">
        <w:rPr>
          <w:rFonts w:ascii="Times New Roman" w:hAnsi="Times New Roman" w:cs="Times New Roman"/>
          <w:sz w:val="24"/>
          <w:szCs w:val="24"/>
        </w:rPr>
        <w:t>Портреты</w:t>
      </w:r>
      <w:proofErr w:type="spellEnd"/>
      <w:r w:rsidRPr="00CE5F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5F0B">
        <w:rPr>
          <w:rFonts w:ascii="Times New Roman" w:hAnsi="Times New Roman" w:cs="Times New Roman"/>
          <w:sz w:val="24"/>
          <w:szCs w:val="24"/>
        </w:rPr>
        <w:t>русских</w:t>
      </w:r>
      <w:proofErr w:type="spellEnd"/>
      <w:r w:rsidRPr="00CE5F0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E5F0B">
        <w:rPr>
          <w:rFonts w:ascii="Times New Roman" w:hAnsi="Times New Roman" w:cs="Times New Roman"/>
          <w:sz w:val="24"/>
          <w:szCs w:val="24"/>
        </w:rPr>
        <w:t>зарубежных</w:t>
      </w:r>
      <w:proofErr w:type="spellEnd"/>
      <w:r w:rsidRPr="00CE5F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5F0B">
        <w:rPr>
          <w:rFonts w:ascii="Times New Roman" w:hAnsi="Times New Roman" w:cs="Times New Roman"/>
          <w:sz w:val="24"/>
          <w:szCs w:val="24"/>
        </w:rPr>
        <w:t>художников</w:t>
      </w:r>
      <w:proofErr w:type="spellEnd"/>
    </w:p>
    <w:p w:rsidR="004928B2" w:rsidRDefault="004928B2" w:rsidP="004928B2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</w:t>
      </w:r>
      <w:r w:rsidRPr="00CE5F0B">
        <w:rPr>
          <w:rFonts w:ascii="Times New Roman" w:hAnsi="Times New Roman" w:cs="Times New Roman"/>
          <w:sz w:val="24"/>
          <w:szCs w:val="24"/>
        </w:rPr>
        <w:t>аблицы</w:t>
      </w:r>
      <w:proofErr w:type="spellEnd"/>
      <w:r w:rsidRPr="00CE5F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5F0B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CE5F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5F0B">
        <w:rPr>
          <w:rFonts w:ascii="Times New Roman" w:hAnsi="Times New Roman" w:cs="Times New Roman"/>
          <w:sz w:val="24"/>
          <w:szCs w:val="24"/>
        </w:rPr>
        <w:t>цветоведению</w:t>
      </w:r>
      <w:proofErr w:type="spellEnd"/>
      <w:r w:rsidRPr="00CE5F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E5F0B">
        <w:rPr>
          <w:rFonts w:ascii="Times New Roman" w:hAnsi="Times New Roman" w:cs="Times New Roman"/>
          <w:sz w:val="24"/>
          <w:szCs w:val="24"/>
        </w:rPr>
        <w:t>перспективе</w:t>
      </w:r>
      <w:proofErr w:type="spellEnd"/>
    </w:p>
    <w:p w:rsidR="004928B2" w:rsidRPr="004928B2" w:rsidRDefault="004928B2" w:rsidP="004928B2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28B2">
        <w:rPr>
          <w:rFonts w:ascii="Times New Roman" w:hAnsi="Times New Roman" w:cs="Times New Roman"/>
          <w:sz w:val="24"/>
          <w:szCs w:val="24"/>
          <w:lang w:val="ru-RU"/>
        </w:rPr>
        <w:t>Схемы по правилам рисования предметов, растений, деревьев, животных, птиц, человека</w:t>
      </w:r>
    </w:p>
    <w:p w:rsidR="004928B2" w:rsidRPr="004928B2" w:rsidRDefault="004928B2" w:rsidP="004928B2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</w:t>
      </w:r>
      <w:r w:rsidRPr="00CE5F0B">
        <w:rPr>
          <w:rFonts w:ascii="Times New Roman" w:hAnsi="Times New Roman" w:cs="Times New Roman"/>
          <w:sz w:val="24"/>
          <w:szCs w:val="24"/>
        </w:rPr>
        <w:t>льбом</w:t>
      </w:r>
      <w:r>
        <w:rPr>
          <w:rFonts w:ascii="Times New Roman" w:hAnsi="Times New Roman" w:cs="Times New Roman"/>
          <w:sz w:val="24"/>
          <w:szCs w:val="24"/>
        </w:rPr>
        <w:t>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демонстрационным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материалом</w:t>
      </w:r>
      <w:proofErr w:type="spellEnd"/>
    </w:p>
    <w:p w:rsidR="00472910" w:rsidRPr="004928B2" w:rsidRDefault="00472910" w:rsidP="004928B2">
      <w:pPr>
        <w:spacing w:after="0"/>
        <w:ind w:left="540"/>
        <w:jc w:val="both"/>
        <w:rPr>
          <w:rFonts w:ascii="Times New Roman" w:hAnsi="Times New Roman" w:cs="Times New Roman"/>
          <w:sz w:val="24"/>
          <w:szCs w:val="24"/>
        </w:rPr>
        <w:sectPr w:rsidR="00472910" w:rsidRPr="004928B2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72910" w:rsidRDefault="00472910">
      <w:pPr>
        <w:autoSpaceDE w:val="0"/>
        <w:autoSpaceDN w:val="0"/>
        <w:spacing w:after="78" w:line="220" w:lineRule="exact"/>
      </w:pPr>
    </w:p>
    <w:p w:rsidR="00472910" w:rsidRDefault="000F5E43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472910" w:rsidRDefault="000F5E43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472910" w:rsidRPr="00150BAE" w:rsidRDefault="000F5E43">
      <w:pPr>
        <w:autoSpaceDE w:val="0"/>
        <w:autoSpaceDN w:val="0"/>
        <w:spacing w:before="166" w:after="0" w:line="271" w:lineRule="auto"/>
        <w:rPr>
          <w:lang w:val="ru-RU"/>
        </w:rPr>
      </w:pP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 xml:space="preserve">Изобразительное искусство. 5 класс/Горяева Н. А., Островская О.В.; под редакцией Неменского Б.М., Акционерное общество «Издательство «Просвещение»; </w:t>
      </w:r>
      <w:r w:rsidRPr="00150BAE">
        <w:rPr>
          <w:lang w:val="ru-RU"/>
        </w:rPr>
        <w:br/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472910" w:rsidRPr="00150BAE" w:rsidRDefault="000F5E43">
      <w:pPr>
        <w:autoSpaceDE w:val="0"/>
        <w:autoSpaceDN w:val="0"/>
        <w:spacing w:before="262" w:after="0" w:line="230" w:lineRule="auto"/>
        <w:rPr>
          <w:lang w:val="ru-RU"/>
        </w:rPr>
      </w:pPr>
      <w:r w:rsidRPr="00150BAE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472910" w:rsidRPr="00150BAE" w:rsidRDefault="000F5E43">
      <w:pPr>
        <w:autoSpaceDE w:val="0"/>
        <w:autoSpaceDN w:val="0"/>
        <w:spacing w:before="166" w:after="0" w:line="230" w:lineRule="auto"/>
        <w:rPr>
          <w:lang w:val="ru-RU"/>
        </w:rPr>
      </w:pP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1.Изобразительное искусство 5 -7 классы. Поурочные планы по программе Б.М. Неменского.</w:t>
      </w:r>
    </w:p>
    <w:p w:rsidR="00472910" w:rsidRPr="00150BAE" w:rsidRDefault="000F5E43">
      <w:pPr>
        <w:autoSpaceDE w:val="0"/>
        <w:autoSpaceDN w:val="0"/>
        <w:spacing w:before="70" w:after="0" w:line="274" w:lineRule="auto"/>
        <w:ind w:right="288"/>
        <w:rPr>
          <w:lang w:val="ru-RU"/>
        </w:rPr>
      </w:pP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 xml:space="preserve">Волгоград, 2003 год </w:t>
      </w:r>
      <w:r w:rsidRPr="00150BAE">
        <w:rPr>
          <w:lang w:val="ru-RU"/>
        </w:rPr>
        <w:br/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2. О.В. Изобразительное искусство: поурочные планы по программе Неменского Б.М. – Волгоград : учитель, 2007</w:t>
      </w:r>
    </w:p>
    <w:p w:rsidR="00472910" w:rsidRPr="00150BAE" w:rsidRDefault="000F5E43">
      <w:pPr>
        <w:autoSpaceDE w:val="0"/>
        <w:autoSpaceDN w:val="0"/>
        <w:spacing w:before="262" w:after="0" w:line="230" w:lineRule="auto"/>
        <w:rPr>
          <w:lang w:val="ru-RU"/>
        </w:rPr>
      </w:pPr>
      <w:r w:rsidRPr="00150BAE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472910" w:rsidRPr="00150BAE" w:rsidRDefault="000F5E43">
      <w:pPr>
        <w:autoSpaceDE w:val="0"/>
        <w:autoSpaceDN w:val="0"/>
        <w:spacing w:before="166" w:after="0" w:line="283" w:lineRule="auto"/>
        <w:ind w:right="144"/>
        <w:rPr>
          <w:lang w:val="ru-RU"/>
        </w:rPr>
      </w:pP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 xml:space="preserve">1.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bibliotekar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index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htm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150BAE">
        <w:rPr>
          <w:lang w:val="ru-RU"/>
        </w:rPr>
        <w:br/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 xml:space="preserve">2.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som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fio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150BAE">
        <w:rPr>
          <w:lang w:val="ru-RU"/>
        </w:rPr>
        <w:br/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 xml:space="preserve">3.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bibliotekar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rusIcon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index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htm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 xml:space="preserve"> Коллекция икон. Русская средневековая иконопись 4.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openclass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node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 xml:space="preserve">/148163 Коллекция ссылок по изучению истории искусств для учителя ИЗО </w:t>
      </w:r>
      <w:r w:rsidRPr="00150BAE">
        <w:rPr>
          <w:lang w:val="ru-RU"/>
        </w:rPr>
        <w:br/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 xml:space="preserve">5.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arthistory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 xml:space="preserve">/ история искусств разных эпох </w:t>
      </w:r>
      <w:r w:rsidRPr="00150BAE">
        <w:rPr>
          <w:lang w:val="ru-RU"/>
        </w:rPr>
        <w:br/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 xml:space="preserve">6.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art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history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/ история искусств, начиная с первобытного человека.</w:t>
      </w:r>
    </w:p>
    <w:p w:rsidR="00472910" w:rsidRPr="00150BAE" w:rsidRDefault="000F5E43">
      <w:pPr>
        <w:autoSpaceDE w:val="0"/>
        <w:autoSpaceDN w:val="0"/>
        <w:spacing w:before="70" w:after="0" w:line="230" w:lineRule="auto"/>
        <w:rPr>
          <w:lang w:val="ru-RU"/>
        </w:rPr>
      </w:pP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 xml:space="preserve">7.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arthistory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peredvizh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htm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 xml:space="preserve"> - история изобразительного искусства.</w:t>
      </w:r>
    </w:p>
    <w:p w:rsidR="00472910" w:rsidRPr="00150BAE" w:rsidRDefault="000F5E43">
      <w:pPr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 xml:space="preserve">8.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rusart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nm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 xml:space="preserve">/ - художники-передвижники </w:t>
      </w:r>
      <w:r w:rsidRPr="00150BAE">
        <w:rPr>
          <w:lang w:val="ru-RU"/>
        </w:rPr>
        <w:br/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 xml:space="preserve">9.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art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in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narod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150BAE">
        <w:rPr>
          <w:lang w:val="ru-RU"/>
        </w:rPr>
        <w:br/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 xml:space="preserve">10.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art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in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izo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index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php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?</w:t>
      </w:r>
      <w:r>
        <w:rPr>
          <w:rFonts w:ascii="Times New Roman" w:eastAsia="Times New Roman" w:hAnsi="Times New Roman"/>
          <w:color w:val="000000"/>
          <w:sz w:val="24"/>
        </w:rPr>
        <w:t>page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 xml:space="preserve">=00 Изобразительное искусство в школе </w:t>
      </w:r>
      <w:r w:rsidRPr="00150BAE">
        <w:rPr>
          <w:lang w:val="ru-RU"/>
        </w:rPr>
        <w:br/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 xml:space="preserve">11.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it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n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communities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aspx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?</w:t>
      </w:r>
      <w:r>
        <w:rPr>
          <w:rFonts w:ascii="Times New Roman" w:eastAsia="Times New Roman" w:hAnsi="Times New Roman"/>
          <w:color w:val="000000"/>
          <w:sz w:val="24"/>
        </w:rPr>
        <w:t>cat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no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=4262&amp;</w:t>
      </w:r>
      <w:r>
        <w:rPr>
          <w:rFonts w:ascii="Times New Roman" w:eastAsia="Times New Roman" w:hAnsi="Times New Roman"/>
          <w:color w:val="000000"/>
          <w:sz w:val="24"/>
        </w:rPr>
        <w:t>tmpl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=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 xml:space="preserve"> Портал "Сеть творческих учителей" 12.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://2</w:t>
      </w:r>
      <w:r>
        <w:rPr>
          <w:rFonts w:ascii="Times New Roman" w:eastAsia="Times New Roman" w:hAnsi="Times New Roman"/>
          <w:color w:val="000000"/>
          <w:sz w:val="24"/>
        </w:rPr>
        <w:t>berega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spb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club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izo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list</w:t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472910" w:rsidRPr="00150BAE" w:rsidRDefault="00472910">
      <w:pPr>
        <w:rPr>
          <w:lang w:val="ru-RU"/>
        </w:rPr>
        <w:sectPr w:rsidR="00472910" w:rsidRPr="00150BAE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72910" w:rsidRPr="00150BAE" w:rsidRDefault="00472910">
      <w:pPr>
        <w:autoSpaceDE w:val="0"/>
        <w:autoSpaceDN w:val="0"/>
        <w:spacing w:after="78" w:line="220" w:lineRule="exact"/>
        <w:rPr>
          <w:lang w:val="ru-RU"/>
        </w:rPr>
      </w:pPr>
    </w:p>
    <w:p w:rsidR="00472910" w:rsidRPr="00150BAE" w:rsidRDefault="000F5E43">
      <w:pPr>
        <w:autoSpaceDE w:val="0"/>
        <w:autoSpaceDN w:val="0"/>
        <w:spacing w:after="0" w:line="230" w:lineRule="auto"/>
        <w:rPr>
          <w:lang w:val="ru-RU"/>
        </w:rPr>
      </w:pPr>
      <w:r w:rsidRPr="00150BAE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472910" w:rsidRPr="00150BAE" w:rsidRDefault="000F5E43">
      <w:pPr>
        <w:autoSpaceDE w:val="0"/>
        <w:autoSpaceDN w:val="0"/>
        <w:spacing w:before="346" w:after="0" w:line="302" w:lineRule="auto"/>
        <w:ind w:right="6336"/>
        <w:rPr>
          <w:lang w:val="ru-RU"/>
        </w:rPr>
      </w:pPr>
      <w:r w:rsidRPr="00150BA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150BAE">
        <w:rPr>
          <w:lang w:val="ru-RU"/>
        </w:rPr>
        <w:br/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Ноутбук, проектор, интерактивная доска</w:t>
      </w:r>
    </w:p>
    <w:p w:rsidR="00472910" w:rsidRPr="00150BAE" w:rsidRDefault="000F5E43">
      <w:pPr>
        <w:autoSpaceDE w:val="0"/>
        <w:autoSpaceDN w:val="0"/>
        <w:spacing w:before="262" w:after="0" w:line="302" w:lineRule="auto"/>
        <w:rPr>
          <w:lang w:val="ru-RU"/>
        </w:rPr>
      </w:pPr>
      <w:r w:rsidRPr="00150BA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ПРАКТИЧЕСКИХ РАБОТ </w:t>
      </w:r>
      <w:r w:rsidRPr="00150BAE">
        <w:rPr>
          <w:lang w:val="ru-RU"/>
        </w:rPr>
        <w:br/>
      </w:r>
      <w:r w:rsidRPr="00150BAE">
        <w:rPr>
          <w:rFonts w:ascii="Times New Roman" w:eastAsia="Times New Roman" w:hAnsi="Times New Roman"/>
          <w:color w:val="000000"/>
          <w:sz w:val="24"/>
          <w:lang w:val="ru-RU"/>
        </w:rPr>
        <w:t>Комплект репродукций, набор муляжей фруктов и овощей, гипсовые фигуры для рисования с натуры</w:t>
      </w:r>
    </w:p>
    <w:p w:rsidR="00472910" w:rsidRPr="00150BAE" w:rsidRDefault="00472910">
      <w:pPr>
        <w:rPr>
          <w:lang w:val="ru-RU"/>
        </w:rPr>
        <w:sectPr w:rsidR="00472910" w:rsidRPr="00150BAE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F5E43" w:rsidRPr="00150BAE" w:rsidRDefault="000F5E43">
      <w:pPr>
        <w:rPr>
          <w:lang w:val="ru-RU"/>
        </w:rPr>
      </w:pPr>
    </w:p>
    <w:sectPr w:rsidR="000F5E43" w:rsidRPr="00150BAE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47F7635"/>
    <w:multiLevelType w:val="hybridMultilevel"/>
    <w:tmpl w:val="5E402840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F5E43"/>
    <w:rsid w:val="0015074B"/>
    <w:rsid w:val="00150BAE"/>
    <w:rsid w:val="00216001"/>
    <w:rsid w:val="0029639D"/>
    <w:rsid w:val="00326F90"/>
    <w:rsid w:val="00432984"/>
    <w:rsid w:val="00472910"/>
    <w:rsid w:val="004928B2"/>
    <w:rsid w:val="0061369D"/>
    <w:rsid w:val="00AA1D8D"/>
    <w:rsid w:val="00AE4946"/>
    <w:rsid w:val="00B47730"/>
    <w:rsid w:val="00CB0664"/>
    <w:rsid w:val="00E33F7F"/>
    <w:rsid w:val="00F63DF7"/>
    <w:rsid w:val="00FC693F"/>
    <w:rsid w:val="00FD6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613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6136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613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6136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2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F7C4302-A479-47E7-B635-375378739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10</Pages>
  <Words>1992</Words>
  <Characters>11357</Characters>
  <Application>Microsoft Office Word</Application>
  <DocSecurity>0</DocSecurity>
  <Lines>94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13323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User</cp:lastModifiedBy>
  <cp:revision>7</cp:revision>
  <cp:lastPrinted>2022-10-17T12:37:00Z</cp:lastPrinted>
  <dcterms:created xsi:type="dcterms:W3CDTF">2022-10-17T07:57:00Z</dcterms:created>
  <dcterms:modified xsi:type="dcterms:W3CDTF">2022-10-17T12:42:00Z</dcterms:modified>
</cp:coreProperties>
</file>